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2913A" w14:textId="77777777" w:rsidR="00983825" w:rsidRPr="00983825" w:rsidRDefault="00983825" w:rsidP="00983825">
      <w:pPr>
        <w:rPr>
          <w:bCs/>
          <w:sz w:val="18"/>
          <w:szCs w:val="18"/>
          <w:lang w:val="pl-PL"/>
        </w:rPr>
      </w:pPr>
      <w:r w:rsidRPr="00983825">
        <w:rPr>
          <w:bCs/>
          <w:sz w:val="18"/>
          <w:szCs w:val="18"/>
          <w:lang w:val="pl-PL"/>
        </w:rPr>
        <w:t>Załącznik nr 4 do Zapytania ofertowego</w:t>
      </w:r>
    </w:p>
    <w:p w14:paraId="23DA23E8" w14:textId="77777777" w:rsidR="00ED203D" w:rsidRPr="00292878" w:rsidRDefault="00292878">
      <w:pPr>
        <w:jc w:val="center"/>
        <w:rPr>
          <w:lang w:val="pl-PL"/>
        </w:rPr>
      </w:pPr>
      <w:r w:rsidRPr="00292878">
        <w:rPr>
          <w:b/>
          <w:sz w:val="28"/>
          <w:lang w:val="pl-PL"/>
        </w:rPr>
        <w:t>FORMULARZ OFERTOWY</w:t>
      </w:r>
    </w:p>
    <w:p w14:paraId="02A039DA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 xml:space="preserve">dot. postępowania: zakup, montaż i uruchomienie instalacji fotowoltaicznej z </w:t>
      </w:r>
      <w:proofErr w:type="spellStart"/>
      <w:r w:rsidRPr="00292878">
        <w:rPr>
          <w:lang w:val="pl-PL"/>
        </w:rPr>
        <w:t>carportem</w:t>
      </w:r>
      <w:proofErr w:type="spellEnd"/>
      <w:r w:rsidRPr="00292878">
        <w:rPr>
          <w:lang w:val="pl-PL"/>
        </w:rPr>
        <w:t>, magazynem energii i stacją ładowania</w:t>
      </w:r>
    </w:p>
    <w:p w14:paraId="57D80702" w14:textId="77777777" w:rsidR="00ED203D" w:rsidRDefault="00292878">
      <w:r>
        <w:rPr>
          <w:b/>
          <w:sz w:val="24"/>
        </w:rPr>
        <w:t>I. 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92"/>
        <w:gridCol w:w="5770"/>
      </w:tblGrid>
      <w:tr w:rsidR="00ED203D" w14:paraId="799983FC" w14:textId="77777777">
        <w:tc>
          <w:tcPr>
            <w:tcW w:w="4986" w:type="dxa"/>
          </w:tcPr>
          <w:p w14:paraId="1591B504" w14:textId="77777777" w:rsidR="00ED203D" w:rsidRDefault="00292878">
            <w:r>
              <w:t>Nazwa (</w:t>
            </w:r>
            <w:proofErr w:type="spellStart"/>
            <w:r>
              <w:t>firma</w:t>
            </w:r>
            <w:proofErr w:type="spellEnd"/>
            <w:r>
              <w:t xml:space="preserve">) </w:t>
            </w:r>
            <w:proofErr w:type="spellStart"/>
            <w:r>
              <w:t>oferenta</w:t>
            </w:r>
            <w:proofErr w:type="spellEnd"/>
            <w:r>
              <w:t>:</w:t>
            </w:r>
          </w:p>
        </w:tc>
        <w:tc>
          <w:tcPr>
            <w:tcW w:w="4986" w:type="dxa"/>
          </w:tcPr>
          <w:p w14:paraId="11DA2A6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A770017" w14:textId="77777777">
        <w:tc>
          <w:tcPr>
            <w:tcW w:w="4986" w:type="dxa"/>
          </w:tcPr>
          <w:p w14:paraId="11696132" w14:textId="77777777" w:rsidR="00ED203D" w:rsidRDefault="00292878">
            <w:r>
              <w:t xml:space="preserve">Adres </w:t>
            </w:r>
            <w:proofErr w:type="spellStart"/>
            <w:r>
              <w:t>siedziby</w:t>
            </w:r>
            <w:proofErr w:type="spellEnd"/>
            <w:r>
              <w:t>:</w:t>
            </w:r>
          </w:p>
        </w:tc>
        <w:tc>
          <w:tcPr>
            <w:tcW w:w="4986" w:type="dxa"/>
          </w:tcPr>
          <w:p w14:paraId="12C27E61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2054A14" w14:textId="77777777">
        <w:tc>
          <w:tcPr>
            <w:tcW w:w="4986" w:type="dxa"/>
          </w:tcPr>
          <w:p w14:paraId="524B5CAE" w14:textId="77777777" w:rsidR="00ED203D" w:rsidRDefault="00292878">
            <w:r>
              <w:t>NIP / REGON:</w:t>
            </w:r>
          </w:p>
        </w:tc>
        <w:tc>
          <w:tcPr>
            <w:tcW w:w="4986" w:type="dxa"/>
          </w:tcPr>
          <w:p w14:paraId="302F4F6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CE3B6B7" w14:textId="77777777">
        <w:tc>
          <w:tcPr>
            <w:tcW w:w="4986" w:type="dxa"/>
          </w:tcPr>
          <w:p w14:paraId="3FF7B53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Osoba do kontaktu (imię i nazwisko, tel., e-mail):</w:t>
            </w:r>
          </w:p>
        </w:tc>
        <w:tc>
          <w:tcPr>
            <w:tcW w:w="4986" w:type="dxa"/>
          </w:tcPr>
          <w:p w14:paraId="1CEEB6B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2E75B65" w14:textId="77777777">
        <w:tc>
          <w:tcPr>
            <w:tcW w:w="4986" w:type="dxa"/>
          </w:tcPr>
          <w:p w14:paraId="16E53B1D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Nr konta bankowego (do zwrotu wadium):</w:t>
            </w:r>
          </w:p>
        </w:tc>
        <w:tc>
          <w:tcPr>
            <w:tcW w:w="4986" w:type="dxa"/>
          </w:tcPr>
          <w:p w14:paraId="7319769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9B4B86A" w14:textId="77777777">
        <w:tc>
          <w:tcPr>
            <w:tcW w:w="4986" w:type="dxa"/>
          </w:tcPr>
          <w:p w14:paraId="70A9F1C1" w14:textId="77777777" w:rsidR="00ED203D" w:rsidRDefault="00292878">
            <w:r>
              <w:t xml:space="preserve">Data </w:t>
            </w:r>
            <w:proofErr w:type="spellStart"/>
            <w:r>
              <w:t>sporządzenia</w:t>
            </w:r>
            <w:proofErr w:type="spellEnd"/>
            <w:r>
              <w:t xml:space="preserve"> </w:t>
            </w:r>
            <w:proofErr w:type="spellStart"/>
            <w:r>
              <w:t>oferty</w:t>
            </w:r>
            <w:proofErr w:type="spellEnd"/>
            <w:r>
              <w:t>:</w:t>
            </w:r>
          </w:p>
        </w:tc>
        <w:tc>
          <w:tcPr>
            <w:tcW w:w="4986" w:type="dxa"/>
          </w:tcPr>
          <w:p w14:paraId="42AC5E91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5513AF3F" w14:textId="77777777" w:rsidR="00ED203D" w:rsidRDefault="00ED203D"/>
    <w:p w14:paraId="6F36DD93" w14:textId="77777777" w:rsidR="00ED203D" w:rsidRDefault="00292878">
      <w:r>
        <w:rPr>
          <w:b/>
          <w:sz w:val="24"/>
        </w:rPr>
        <w:t>II. PRZEDMIOT OFERTY</w:t>
      </w:r>
    </w:p>
    <w:p w14:paraId="26DF3A81" w14:textId="77777777" w:rsidR="00ED203D" w:rsidRPr="00292878" w:rsidRDefault="00292878" w:rsidP="00983825">
      <w:pPr>
        <w:jc w:val="both"/>
        <w:rPr>
          <w:lang w:val="pl-PL"/>
        </w:rPr>
      </w:pPr>
      <w:r w:rsidRPr="00292878">
        <w:rPr>
          <w:lang w:val="pl-PL"/>
        </w:rPr>
        <w:t xml:space="preserve">Niniejszym składamy ofertę na zakup, montaż i uruchomienie instalacji fotowoltaicznej o minimalnej mocy 19,92 kW i maksymalnej 22 kW wraz z magazynem energii o mocy minimalnej 15,75 kWh, montowanej na </w:t>
      </w:r>
      <w:proofErr w:type="spellStart"/>
      <w:r w:rsidRPr="00292878">
        <w:rPr>
          <w:lang w:val="pl-PL"/>
        </w:rPr>
        <w:t>carportach</w:t>
      </w:r>
      <w:proofErr w:type="spellEnd"/>
      <w:r w:rsidRPr="00292878">
        <w:rPr>
          <w:lang w:val="pl-PL"/>
        </w:rPr>
        <w:t xml:space="preserve"> na terenie parkingu oraz obejmującej stację ładowania pojazdów elektrycznych.</w:t>
      </w:r>
    </w:p>
    <w:p w14:paraId="5CD42221" w14:textId="77777777" w:rsidR="00ED203D" w:rsidRPr="00292878" w:rsidRDefault="00292878" w:rsidP="00983825">
      <w:pPr>
        <w:jc w:val="both"/>
        <w:rPr>
          <w:lang w:val="pl-PL"/>
        </w:rPr>
      </w:pPr>
      <w:r w:rsidRPr="00292878">
        <w:rPr>
          <w:lang w:val="pl-PL"/>
        </w:rPr>
        <w:t>Oświadczamy, że przedmiot oferty jest zgodny z wymaganiami Zamawiającego oraz zostanie zrealizowany jako kompletny system (dostawa + montaż + uruchomienie).</w:t>
      </w:r>
    </w:p>
    <w:p w14:paraId="512E3FD4" w14:textId="77777777" w:rsidR="00ED203D" w:rsidRPr="00292878" w:rsidRDefault="00ED203D">
      <w:pPr>
        <w:rPr>
          <w:lang w:val="pl-PL"/>
        </w:rPr>
      </w:pPr>
    </w:p>
    <w:p w14:paraId="76537ACF" w14:textId="77777777" w:rsidR="00ED203D" w:rsidRPr="00292878" w:rsidRDefault="00292878">
      <w:pPr>
        <w:rPr>
          <w:lang w:val="pl-PL"/>
        </w:rPr>
      </w:pPr>
      <w:r w:rsidRPr="00292878">
        <w:rPr>
          <w:b/>
          <w:sz w:val="24"/>
          <w:lang w:val="pl-PL"/>
        </w:rPr>
        <w:t>III. PARAMETRY TECHNICZNE / ZGODNOŚĆ Z OPIS</w:t>
      </w:r>
      <w:r w:rsidR="00983825">
        <w:rPr>
          <w:b/>
          <w:sz w:val="24"/>
          <w:lang w:val="pl-PL"/>
        </w:rPr>
        <w:t>EM</w:t>
      </w:r>
      <w:r w:rsidRPr="00292878">
        <w:rPr>
          <w:b/>
          <w:sz w:val="24"/>
          <w:lang w:val="pl-PL"/>
        </w:rPr>
        <w:t xml:space="preserve"> PRZEDMIOTU ZAMÓWIENIA</w:t>
      </w:r>
    </w:p>
    <w:p w14:paraId="7B9B4C62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Proszę potwierdzić spełnienie każdego wymagania oraz wpisać parametry oferowane.</w:t>
      </w:r>
    </w:p>
    <w:p w14:paraId="0FCE4F1B" w14:textId="77777777" w:rsidR="00ED203D" w:rsidRDefault="00292878">
      <w:r>
        <w:rPr>
          <w:b/>
        </w:rPr>
        <w:t>A. PANELE FOTOWOLTAICZNE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8"/>
        <w:gridCol w:w="1654"/>
        <w:gridCol w:w="5770"/>
      </w:tblGrid>
      <w:tr w:rsidR="00ED203D" w14:paraId="5FF7280E" w14:textId="77777777">
        <w:tc>
          <w:tcPr>
            <w:tcW w:w="3324" w:type="dxa"/>
          </w:tcPr>
          <w:p w14:paraId="78BD69E4" w14:textId="77777777" w:rsidR="00ED203D" w:rsidRDefault="00292878"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15943AAE" w14:textId="77777777" w:rsidR="00ED203D" w:rsidRDefault="0029287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729BD995" w14:textId="77777777" w:rsidR="00ED203D" w:rsidRDefault="0029287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ED203D" w14:paraId="4DC89339" w14:textId="77777777">
        <w:tc>
          <w:tcPr>
            <w:tcW w:w="3324" w:type="dxa"/>
          </w:tcPr>
          <w:p w14:paraId="27C895E7" w14:textId="77777777" w:rsidR="00ED203D" w:rsidRDefault="00292878">
            <w:proofErr w:type="spellStart"/>
            <w:r>
              <w:t>Sprawność</w:t>
            </w:r>
            <w:proofErr w:type="spellEnd"/>
            <w:r>
              <w:t xml:space="preserve"> panela </w:t>
            </w:r>
            <w:proofErr w:type="spellStart"/>
            <w:r>
              <w:t>fotowoltaicznego</w:t>
            </w:r>
            <w:proofErr w:type="spellEnd"/>
            <w:r>
              <w:t xml:space="preserve"> min. 22,4%</w:t>
            </w:r>
          </w:p>
        </w:tc>
        <w:tc>
          <w:tcPr>
            <w:tcW w:w="3324" w:type="dxa"/>
          </w:tcPr>
          <w:p w14:paraId="552B793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FD5F297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4DC923D" w14:textId="77777777">
        <w:tc>
          <w:tcPr>
            <w:tcW w:w="3324" w:type="dxa"/>
          </w:tcPr>
          <w:p w14:paraId="22C4E207" w14:textId="77777777" w:rsidR="00ED203D" w:rsidRDefault="00292878">
            <w:proofErr w:type="spellStart"/>
            <w:r>
              <w:t>Technologia</w:t>
            </w:r>
            <w:proofErr w:type="spellEnd"/>
            <w:r>
              <w:t xml:space="preserve"> </w:t>
            </w:r>
            <w:proofErr w:type="spellStart"/>
            <w:r>
              <w:t>TOPCon</w:t>
            </w:r>
            <w:proofErr w:type="spellEnd"/>
            <w:r>
              <w:t xml:space="preserve"> </w:t>
            </w:r>
            <w:proofErr w:type="spellStart"/>
            <w:r>
              <w:t>typu</w:t>
            </w:r>
            <w:proofErr w:type="spellEnd"/>
            <w:r>
              <w:t xml:space="preserve"> N</w:t>
            </w:r>
          </w:p>
        </w:tc>
        <w:tc>
          <w:tcPr>
            <w:tcW w:w="3324" w:type="dxa"/>
          </w:tcPr>
          <w:p w14:paraId="761FE4B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096D0FF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DE49031" w14:textId="77777777">
        <w:tc>
          <w:tcPr>
            <w:tcW w:w="3324" w:type="dxa"/>
          </w:tcPr>
          <w:p w14:paraId="4CE3129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 xml:space="preserve">Zakres mocy wyjściowej modułu min. 450 </w:t>
            </w:r>
            <w:proofErr w:type="spellStart"/>
            <w:r w:rsidRPr="00292878">
              <w:rPr>
                <w:lang w:val="pl-PL"/>
              </w:rPr>
              <w:t>Wp</w:t>
            </w:r>
            <w:proofErr w:type="spellEnd"/>
          </w:p>
        </w:tc>
        <w:tc>
          <w:tcPr>
            <w:tcW w:w="3324" w:type="dxa"/>
          </w:tcPr>
          <w:p w14:paraId="3E4C0770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5C6277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FAA1391" w14:textId="77777777">
        <w:tc>
          <w:tcPr>
            <w:tcW w:w="3324" w:type="dxa"/>
          </w:tcPr>
          <w:p w14:paraId="647C75B9" w14:textId="77777777" w:rsidR="00ED203D" w:rsidRDefault="00292878">
            <w:proofErr w:type="spellStart"/>
            <w:r>
              <w:t>Konstrukcja</w:t>
            </w:r>
            <w:proofErr w:type="spellEnd"/>
            <w:r>
              <w:t xml:space="preserve">: </w:t>
            </w:r>
            <w:proofErr w:type="spellStart"/>
            <w:r>
              <w:t>podwójne</w:t>
            </w:r>
            <w:proofErr w:type="spellEnd"/>
            <w:r>
              <w:t xml:space="preserve"> </w:t>
            </w:r>
            <w:proofErr w:type="spellStart"/>
            <w:r>
              <w:t>szkło</w:t>
            </w:r>
            <w:proofErr w:type="spellEnd"/>
          </w:p>
        </w:tc>
        <w:tc>
          <w:tcPr>
            <w:tcW w:w="3324" w:type="dxa"/>
          </w:tcPr>
          <w:p w14:paraId="15BD36D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6ECA607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B6C0515" w14:textId="77777777">
        <w:tc>
          <w:tcPr>
            <w:tcW w:w="3324" w:type="dxa"/>
          </w:tcPr>
          <w:p w14:paraId="0ABD5DEC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Temperatura pracy: -40°C do +85°C</w:t>
            </w:r>
          </w:p>
        </w:tc>
        <w:tc>
          <w:tcPr>
            <w:tcW w:w="3324" w:type="dxa"/>
          </w:tcPr>
          <w:p w14:paraId="1DC8DBB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DA198B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96C1A7B" w14:textId="77777777">
        <w:tc>
          <w:tcPr>
            <w:tcW w:w="3324" w:type="dxa"/>
          </w:tcPr>
          <w:p w14:paraId="7A0BF2B5" w14:textId="77777777" w:rsidR="00ED203D" w:rsidRDefault="00292878">
            <w:r>
              <w:t>NMOT: 44°C ±2°C</w:t>
            </w:r>
          </w:p>
        </w:tc>
        <w:tc>
          <w:tcPr>
            <w:tcW w:w="3324" w:type="dxa"/>
          </w:tcPr>
          <w:p w14:paraId="376B022A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F3EDB3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D9F4417" w14:textId="77777777">
        <w:tc>
          <w:tcPr>
            <w:tcW w:w="3324" w:type="dxa"/>
          </w:tcPr>
          <w:p w14:paraId="5340AA3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lastRenderedPageBreak/>
              <w:t xml:space="preserve">Warstwa wierzchnia: </w:t>
            </w:r>
            <w:proofErr w:type="spellStart"/>
            <w:r w:rsidRPr="00292878">
              <w:rPr>
                <w:lang w:val="pl-PL"/>
              </w:rPr>
              <w:t>wysokoprzepuszczalne</w:t>
            </w:r>
            <w:proofErr w:type="spellEnd"/>
            <w:r w:rsidRPr="00292878">
              <w:rPr>
                <w:lang w:val="pl-PL"/>
              </w:rPr>
              <w:t xml:space="preserve"> szkło wzmacniane termicznie z powłoką antyrefleksyjną</w:t>
            </w:r>
          </w:p>
        </w:tc>
        <w:tc>
          <w:tcPr>
            <w:tcW w:w="3324" w:type="dxa"/>
          </w:tcPr>
          <w:p w14:paraId="72CDD48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D5FC1E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C166A87" w14:textId="77777777">
        <w:tc>
          <w:tcPr>
            <w:tcW w:w="3324" w:type="dxa"/>
          </w:tcPr>
          <w:p w14:paraId="2203F987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Warstwa dolna: szkło wzmacniane termicznie</w:t>
            </w:r>
          </w:p>
        </w:tc>
        <w:tc>
          <w:tcPr>
            <w:tcW w:w="3324" w:type="dxa"/>
          </w:tcPr>
          <w:p w14:paraId="0D887B59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7F0CDDD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F6D6C36" w14:textId="77777777">
        <w:tc>
          <w:tcPr>
            <w:tcW w:w="3324" w:type="dxa"/>
          </w:tcPr>
          <w:p w14:paraId="0301B5A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Rama: stop aluminium koloru czarnego</w:t>
            </w:r>
          </w:p>
        </w:tc>
        <w:tc>
          <w:tcPr>
            <w:tcW w:w="3324" w:type="dxa"/>
          </w:tcPr>
          <w:p w14:paraId="73A398C4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6289F2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B78894D" w14:textId="77777777">
        <w:tc>
          <w:tcPr>
            <w:tcW w:w="3324" w:type="dxa"/>
          </w:tcPr>
          <w:p w14:paraId="63DD286F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Puszka przyłączeniowa: uszczelniona, IP68, 1500 VDC, z diodami bocznikującymi (min. 3 szt.)</w:t>
            </w:r>
          </w:p>
        </w:tc>
        <w:tc>
          <w:tcPr>
            <w:tcW w:w="3324" w:type="dxa"/>
          </w:tcPr>
          <w:p w14:paraId="36651BD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FE9E81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E81C128" w14:textId="77777777">
        <w:tc>
          <w:tcPr>
            <w:tcW w:w="3324" w:type="dxa"/>
          </w:tcPr>
          <w:p w14:paraId="4A38207F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Długość przewodów min. 1200 mm; przekrój przewodów w module min. 4 mm²</w:t>
            </w:r>
          </w:p>
        </w:tc>
        <w:tc>
          <w:tcPr>
            <w:tcW w:w="3324" w:type="dxa"/>
          </w:tcPr>
          <w:p w14:paraId="6643739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4B63E5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15A9BF2" w14:textId="77777777">
        <w:tc>
          <w:tcPr>
            <w:tcW w:w="3324" w:type="dxa"/>
          </w:tcPr>
          <w:p w14:paraId="72DBEE8D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Złącza zgodne ze standardem MC4</w:t>
            </w:r>
          </w:p>
        </w:tc>
        <w:tc>
          <w:tcPr>
            <w:tcW w:w="3324" w:type="dxa"/>
          </w:tcPr>
          <w:p w14:paraId="7A5B7AF3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288B37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A351542" w14:textId="77777777">
        <w:tc>
          <w:tcPr>
            <w:tcW w:w="3324" w:type="dxa"/>
          </w:tcPr>
          <w:p w14:paraId="3C1D957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Współczynnik temperaturowy (</w:t>
            </w:r>
            <w:proofErr w:type="spellStart"/>
            <w:r w:rsidRPr="00292878">
              <w:rPr>
                <w:lang w:val="pl-PL"/>
              </w:rPr>
              <w:t>Pmax</w:t>
            </w:r>
            <w:proofErr w:type="spellEnd"/>
            <w:r w:rsidRPr="00292878">
              <w:rPr>
                <w:lang w:val="pl-PL"/>
              </w:rPr>
              <w:t>): min. -0,29%/°C</w:t>
            </w:r>
          </w:p>
        </w:tc>
        <w:tc>
          <w:tcPr>
            <w:tcW w:w="3324" w:type="dxa"/>
          </w:tcPr>
          <w:p w14:paraId="55FAD3B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298C7C9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2D2F1CB" w14:textId="77777777">
        <w:tc>
          <w:tcPr>
            <w:tcW w:w="3324" w:type="dxa"/>
          </w:tcPr>
          <w:p w14:paraId="317D3109" w14:textId="77777777" w:rsidR="00ED203D" w:rsidRDefault="00292878">
            <w:proofErr w:type="spellStart"/>
            <w:r>
              <w:t>Maksymalne</w:t>
            </w:r>
            <w:proofErr w:type="spellEnd"/>
            <w:r>
              <w:t xml:space="preserve"> </w:t>
            </w:r>
            <w:proofErr w:type="spellStart"/>
            <w:r>
              <w:t>napięcie</w:t>
            </w:r>
            <w:proofErr w:type="spellEnd"/>
            <w:r>
              <w:t xml:space="preserve"> </w:t>
            </w:r>
            <w:proofErr w:type="spellStart"/>
            <w:r>
              <w:t>systemowe</w:t>
            </w:r>
            <w:proofErr w:type="spellEnd"/>
            <w:r>
              <w:t>: 1500 VDC</w:t>
            </w:r>
          </w:p>
        </w:tc>
        <w:tc>
          <w:tcPr>
            <w:tcW w:w="3324" w:type="dxa"/>
          </w:tcPr>
          <w:p w14:paraId="2ACEF89E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12490C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491C712" w14:textId="77777777">
        <w:tc>
          <w:tcPr>
            <w:tcW w:w="3324" w:type="dxa"/>
          </w:tcPr>
          <w:p w14:paraId="0192C7E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15 – max. 30 lat na produkt</w:t>
            </w:r>
          </w:p>
        </w:tc>
        <w:tc>
          <w:tcPr>
            <w:tcW w:w="3324" w:type="dxa"/>
          </w:tcPr>
          <w:p w14:paraId="770A88A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A297C4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9FA9468" w14:textId="77777777">
        <w:tc>
          <w:tcPr>
            <w:tcW w:w="3324" w:type="dxa"/>
          </w:tcPr>
          <w:p w14:paraId="778EF379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30 – max. 40 lat na moc liniową (co najmniej 87%)</w:t>
            </w:r>
          </w:p>
        </w:tc>
        <w:tc>
          <w:tcPr>
            <w:tcW w:w="3324" w:type="dxa"/>
          </w:tcPr>
          <w:p w14:paraId="421F656A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982621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0D1C1128" w14:textId="77777777" w:rsidR="00ED203D" w:rsidRDefault="00ED203D"/>
    <w:p w14:paraId="08CAE7ED" w14:textId="77777777" w:rsidR="00ED203D" w:rsidRDefault="00292878">
      <w:r>
        <w:rPr>
          <w:b/>
        </w:rPr>
        <w:t>B. FALOWNIK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66"/>
        <w:gridCol w:w="1726"/>
        <w:gridCol w:w="5770"/>
      </w:tblGrid>
      <w:tr w:rsidR="00ED203D" w14:paraId="13B24A3F" w14:textId="77777777">
        <w:tc>
          <w:tcPr>
            <w:tcW w:w="3324" w:type="dxa"/>
          </w:tcPr>
          <w:p w14:paraId="6B303202" w14:textId="77777777" w:rsidR="00ED203D" w:rsidRDefault="00292878"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32FB586F" w14:textId="77777777" w:rsidR="00ED203D" w:rsidRDefault="0029287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6F7C6EC4" w14:textId="77777777" w:rsidR="00ED203D" w:rsidRDefault="0029287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ED203D" w14:paraId="41442708" w14:textId="77777777">
        <w:tc>
          <w:tcPr>
            <w:tcW w:w="3324" w:type="dxa"/>
          </w:tcPr>
          <w:p w14:paraId="39D6FBE0" w14:textId="77777777" w:rsidR="00ED203D" w:rsidRDefault="00292878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trackerów</w:t>
            </w:r>
            <w:proofErr w:type="spellEnd"/>
            <w:r>
              <w:t xml:space="preserve"> MPP: 3 </w:t>
            </w: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3324" w:type="dxa"/>
          </w:tcPr>
          <w:p w14:paraId="0789819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13C4C3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A7D948A" w14:textId="77777777">
        <w:tc>
          <w:tcPr>
            <w:tcW w:w="3324" w:type="dxa"/>
          </w:tcPr>
          <w:p w14:paraId="6E9A23F6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Liczba przyłączy DC na MPPT: 2 szt.</w:t>
            </w:r>
          </w:p>
        </w:tc>
        <w:tc>
          <w:tcPr>
            <w:tcW w:w="3324" w:type="dxa"/>
          </w:tcPr>
          <w:p w14:paraId="2A628E34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1F621D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1334D15" w14:textId="77777777">
        <w:tc>
          <w:tcPr>
            <w:tcW w:w="3324" w:type="dxa"/>
          </w:tcPr>
          <w:p w14:paraId="3EB86500" w14:textId="77777777" w:rsidR="00ED203D" w:rsidRDefault="00292878">
            <w:proofErr w:type="spellStart"/>
            <w:r>
              <w:t>Współczynnik</w:t>
            </w:r>
            <w:proofErr w:type="spellEnd"/>
            <w:r>
              <w:t xml:space="preserve"> </w:t>
            </w:r>
            <w:proofErr w:type="spellStart"/>
            <w:r>
              <w:t>zniekształceń</w:t>
            </w:r>
            <w:proofErr w:type="spellEnd"/>
            <w:r>
              <w:t xml:space="preserve"> </w:t>
            </w:r>
            <w:proofErr w:type="spellStart"/>
            <w:r>
              <w:t>harmonicznych</w:t>
            </w:r>
            <w:proofErr w:type="spellEnd"/>
            <w:r>
              <w:t xml:space="preserve"> (THD): &lt; 3%</w:t>
            </w:r>
          </w:p>
        </w:tc>
        <w:tc>
          <w:tcPr>
            <w:tcW w:w="3324" w:type="dxa"/>
          </w:tcPr>
          <w:p w14:paraId="4307760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0470FBC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58B7C2D" w14:textId="77777777">
        <w:tc>
          <w:tcPr>
            <w:tcW w:w="3324" w:type="dxa"/>
          </w:tcPr>
          <w:p w14:paraId="7820D16D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Wymiary: 860–870 mm (wys.), 570–580 mm (szer.), 275–285 mm (gł.)</w:t>
            </w:r>
          </w:p>
        </w:tc>
        <w:tc>
          <w:tcPr>
            <w:tcW w:w="3324" w:type="dxa"/>
          </w:tcPr>
          <w:p w14:paraId="1E0F48A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B62BA22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AD6ACF6" w14:textId="77777777">
        <w:tc>
          <w:tcPr>
            <w:tcW w:w="3324" w:type="dxa"/>
          </w:tcPr>
          <w:p w14:paraId="73278B4F" w14:textId="77777777" w:rsidR="00ED203D" w:rsidRDefault="00292878">
            <w:proofErr w:type="spellStart"/>
            <w:r>
              <w:lastRenderedPageBreak/>
              <w:t>Stopień</w:t>
            </w:r>
            <w:proofErr w:type="spellEnd"/>
            <w:r>
              <w:t xml:space="preserve"> </w:t>
            </w:r>
            <w:proofErr w:type="spellStart"/>
            <w:r>
              <w:t>ochrony</w:t>
            </w:r>
            <w:proofErr w:type="spellEnd"/>
            <w:r>
              <w:t>: IP66</w:t>
            </w:r>
          </w:p>
        </w:tc>
        <w:tc>
          <w:tcPr>
            <w:tcW w:w="3324" w:type="dxa"/>
          </w:tcPr>
          <w:p w14:paraId="4F18420C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0AA9302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EF218D6" w14:textId="77777777">
        <w:tc>
          <w:tcPr>
            <w:tcW w:w="3324" w:type="dxa"/>
          </w:tcPr>
          <w:p w14:paraId="78B62F4F" w14:textId="77777777" w:rsidR="00ED203D" w:rsidRDefault="00292878">
            <w:proofErr w:type="spellStart"/>
            <w:r>
              <w:t>Klasa</w:t>
            </w:r>
            <w:proofErr w:type="spellEnd"/>
            <w:r>
              <w:t xml:space="preserve"> </w:t>
            </w:r>
            <w:proofErr w:type="spellStart"/>
            <w:r>
              <w:t>ochronności</w:t>
            </w:r>
            <w:proofErr w:type="spellEnd"/>
            <w:r>
              <w:t>: 1</w:t>
            </w:r>
          </w:p>
        </w:tc>
        <w:tc>
          <w:tcPr>
            <w:tcW w:w="3324" w:type="dxa"/>
          </w:tcPr>
          <w:p w14:paraId="0041D0A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7EE6052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D09487F" w14:textId="77777777">
        <w:tc>
          <w:tcPr>
            <w:tcW w:w="3324" w:type="dxa"/>
          </w:tcPr>
          <w:p w14:paraId="78AF92F2" w14:textId="77777777" w:rsidR="00ED203D" w:rsidRDefault="00292878">
            <w:proofErr w:type="spellStart"/>
            <w:r>
              <w:t>Kategoria</w:t>
            </w:r>
            <w:proofErr w:type="spellEnd"/>
            <w:r>
              <w:t xml:space="preserve"> </w:t>
            </w:r>
            <w:proofErr w:type="spellStart"/>
            <w:r>
              <w:t>przepięciowa</w:t>
            </w:r>
            <w:proofErr w:type="spellEnd"/>
            <w:r>
              <w:t xml:space="preserve"> (DC/AC): 2/3</w:t>
            </w:r>
          </w:p>
        </w:tc>
        <w:tc>
          <w:tcPr>
            <w:tcW w:w="3324" w:type="dxa"/>
          </w:tcPr>
          <w:p w14:paraId="02A53984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79C2A2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83FCCF2" w14:textId="77777777">
        <w:tc>
          <w:tcPr>
            <w:tcW w:w="3324" w:type="dxa"/>
          </w:tcPr>
          <w:p w14:paraId="482F216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Pobór energii w nocy: &lt; 16 W</w:t>
            </w:r>
          </w:p>
        </w:tc>
        <w:tc>
          <w:tcPr>
            <w:tcW w:w="3324" w:type="dxa"/>
          </w:tcPr>
          <w:p w14:paraId="53224503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4BE6BF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70A91DA" w14:textId="77777777">
        <w:tc>
          <w:tcPr>
            <w:tcW w:w="3324" w:type="dxa"/>
          </w:tcPr>
          <w:p w14:paraId="42A65C4C" w14:textId="77777777" w:rsidR="00ED203D" w:rsidRDefault="00292878">
            <w:proofErr w:type="spellStart"/>
            <w:r>
              <w:t>Aktywne</w:t>
            </w:r>
            <w:proofErr w:type="spellEnd"/>
            <w:r>
              <w:t xml:space="preserve"> </w:t>
            </w:r>
            <w:proofErr w:type="spellStart"/>
            <w:r>
              <w:t>chłodzenie</w:t>
            </w:r>
            <w:proofErr w:type="spellEnd"/>
            <w:r>
              <w:t xml:space="preserve"> </w:t>
            </w:r>
            <w:proofErr w:type="spellStart"/>
            <w:r>
              <w:t>powietrzem</w:t>
            </w:r>
            <w:proofErr w:type="spellEnd"/>
          </w:p>
        </w:tc>
        <w:tc>
          <w:tcPr>
            <w:tcW w:w="3324" w:type="dxa"/>
          </w:tcPr>
          <w:p w14:paraId="032F972C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3C71201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6A40D0B" w14:textId="77777777">
        <w:tc>
          <w:tcPr>
            <w:tcW w:w="3324" w:type="dxa"/>
          </w:tcPr>
          <w:p w14:paraId="0B8A086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Montaż wewnątrz i na zewnątrz budynków</w:t>
            </w:r>
          </w:p>
        </w:tc>
        <w:tc>
          <w:tcPr>
            <w:tcW w:w="3324" w:type="dxa"/>
          </w:tcPr>
          <w:p w14:paraId="49701CD9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D0F7FB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12B7DE6" w14:textId="77777777">
        <w:tc>
          <w:tcPr>
            <w:tcW w:w="3324" w:type="dxa"/>
          </w:tcPr>
          <w:p w14:paraId="5E9505E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Zakres temperatur otoczenia: -25°C do +60°C</w:t>
            </w:r>
          </w:p>
        </w:tc>
        <w:tc>
          <w:tcPr>
            <w:tcW w:w="3324" w:type="dxa"/>
          </w:tcPr>
          <w:p w14:paraId="160F935C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E94E53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8148D3F" w14:textId="77777777">
        <w:tc>
          <w:tcPr>
            <w:tcW w:w="3324" w:type="dxa"/>
          </w:tcPr>
          <w:p w14:paraId="5C89BC7E" w14:textId="77777777" w:rsidR="00ED203D" w:rsidRDefault="00292878">
            <w:proofErr w:type="spellStart"/>
            <w:r>
              <w:t>Dopuszczalna</w:t>
            </w:r>
            <w:proofErr w:type="spellEnd"/>
            <w:r>
              <w:t xml:space="preserve"> </w:t>
            </w:r>
            <w:proofErr w:type="spellStart"/>
            <w:r>
              <w:t>wilgotność</w:t>
            </w:r>
            <w:proofErr w:type="spellEnd"/>
            <w:r>
              <w:t xml:space="preserve"> </w:t>
            </w:r>
            <w:proofErr w:type="spellStart"/>
            <w:r>
              <w:t>powietrza</w:t>
            </w:r>
            <w:proofErr w:type="spellEnd"/>
            <w:r>
              <w:t>: 0–100%</w:t>
            </w:r>
          </w:p>
        </w:tc>
        <w:tc>
          <w:tcPr>
            <w:tcW w:w="3324" w:type="dxa"/>
          </w:tcPr>
          <w:p w14:paraId="2B1102BE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6A30C1D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53EF693" w14:textId="77777777">
        <w:tc>
          <w:tcPr>
            <w:tcW w:w="3324" w:type="dxa"/>
          </w:tcPr>
          <w:p w14:paraId="477BAC7D" w14:textId="77777777" w:rsidR="00ED203D" w:rsidRDefault="00292878">
            <w:proofErr w:type="spellStart"/>
            <w:r>
              <w:t>Emisja</w:t>
            </w:r>
            <w:proofErr w:type="spellEnd"/>
            <w:r>
              <w:t xml:space="preserve"> </w:t>
            </w:r>
            <w:proofErr w:type="spellStart"/>
            <w:r>
              <w:t>hałasu</w:t>
            </w:r>
            <w:proofErr w:type="spellEnd"/>
            <w:r>
              <w:t>: &lt; 51 dB(A)</w:t>
            </w:r>
          </w:p>
        </w:tc>
        <w:tc>
          <w:tcPr>
            <w:tcW w:w="3324" w:type="dxa"/>
          </w:tcPr>
          <w:p w14:paraId="6E9501F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579304D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1EB1A81" w14:textId="77777777">
        <w:tc>
          <w:tcPr>
            <w:tcW w:w="3324" w:type="dxa"/>
          </w:tcPr>
          <w:p w14:paraId="0B86683B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Certyfikaty/normy wymagane do przyłączenia do sieci OSD</w:t>
            </w:r>
          </w:p>
        </w:tc>
        <w:tc>
          <w:tcPr>
            <w:tcW w:w="3324" w:type="dxa"/>
          </w:tcPr>
          <w:p w14:paraId="3E59589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4A8FC7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F1F7CBE" w14:textId="77777777">
        <w:tc>
          <w:tcPr>
            <w:tcW w:w="3324" w:type="dxa"/>
          </w:tcPr>
          <w:p w14:paraId="1364B190" w14:textId="77777777" w:rsidR="00ED203D" w:rsidRDefault="00292878">
            <w:r>
              <w:t xml:space="preserve">Maks. </w:t>
            </w:r>
            <w:proofErr w:type="spellStart"/>
            <w:r>
              <w:t>sprawność</w:t>
            </w:r>
            <w:proofErr w:type="spellEnd"/>
            <w:r>
              <w:t>: min. 98%</w:t>
            </w:r>
          </w:p>
        </w:tc>
        <w:tc>
          <w:tcPr>
            <w:tcW w:w="3324" w:type="dxa"/>
          </w:tcPr>
          <w:p w14:paraId="18FCADF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0AAAF9A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58FE3DF" w14:textId="77777777">
        <w:tc>
          <w:tcPr>
            <w:tcW w:w="3324" w:type="dxa"/>
          </w:tcPr>
          <w:p w14:paraId="160137A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Europejski współczynnik sprawności (</w:t>
            </w:r>
            <w:r>
              <w:t>η</w:t>
            </w:r>
            <w:r w:rsidRPr="00292878">
              <w:rPr>
                <w:lang w:val="pl-PL"/>
              </w:rPr>
              <w:t>EU): min. 97,5%</w:t>
            </w:r>
          </w:p>
        </w:tc>
        <w:tc>
          <w:tcPr>
            <w:tcW w:w="3324" w:type="dxa"/>
          </w:tcPr>
          <w:p w14:paraId="47C1B99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DF9DC9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2193208" w14:textId="77777777">
        <w:tc>
          <w:tcPr>
            <w:tcW w:w="3324" w:type="dxa"/>
          </w:tcPr>
          <w:p w14:paraId="1C25AE37" w14:textId="77777777" w:rsidR="00ED203D" w:rsidRDefault="00292878">
            <w:proofErr w:type="spellStart"/>
            <w:r>
              <w:t>Sprawność</w:t>
            </w:r>
            <w:proofErr w:type="spellEnd"/>
            <w:r>
              <w:t xml:space="preserve"> MPP: min. 99,8%</w:t>
            </w:r>
          </w:p>
        </w:tc>
        <w:tc>
          <w:tcPr>
            <w:tcW w:w="3324" w:type="dxa"/>
          </w:tcPr>
          <w:p w14:paraId="6C99436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EBBB4F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E7FA386" w14:textId="77777777">
        <w:tc>
          <w:tcPr>
            <w:tcW w:w="3324" w:type="dxa"/>
          </w:tcPr>
          <w:p w14:paraId="6BA12463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Wykrywanie i przerywanie łuku elektrycznego</w:t>
            </w:r>
          </w:p>
        </w:tc>
        <w:tc>
          <w:tcPr>
            <w:tcW w:w="3324" w:type="dxa"/>
          </w:tcPr>
          <w:p w14:paraId="1FFDCEBF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6F134B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6F460D2" w14:textId="77777777">
        <w:tc>
          <w:tcPr>
            <w:tcW w:w="3324" w:type="dxa"/>
          </w:tcPr>
          <w:p w14:paraId="11B1261F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Układ monitorujący prąd upływu (RCMU)</w:t>
            </w:r>
          </w:p>
        </w:tc>
        <w:tc>
          <w:tcPr>
            <w:tcW w:w="3324" w:type="dxa"/>
          </w:tcPr>
          <w:p w14:paraId="54102FF4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C0C826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00F7371" w14:textId="77777777">
        <w:tc>
          <w:tcPr>
            <w:tcW w:w="3324" w:type="dxa"/>
          </w:tcPr>
          <w:p w14:paraId="78332E3B" w14:textId="77777777" w:rsidR="00ED203D" w:rsidRDefault="00292878">
            <w:proofErr w:type="spellStart"/>
            <w:r>
              <w:t>Ochrona</w:t>
            </w:r>
            <w:proofErr w:type="spellEnd"/>
            <w:r>
              <w:t xml:space="preserve"> </w:t>
            </w:r>
            <w:proofErr w:type="spellStart"/>
            <w:r>
              <w:t>przed</w:t>
            </w:r>
            <w:proofErr w:type="spellEnd"/>
            <w:r>
              <w:t xml:space="preserve"> </w:t>
            </w:r>
            <w:proofErr w:type="spellStart"/>
            <w:r>
              <w:t>odwróconą</w:t>
            </w:r>
            <w:proofErr w:type="spellEnd"/>
            <w:r>
              <w:t xml:space="preserve"> </w:t>
            </w:r>
            <w:proofErr w:type="spellStart"/>
            <w:r>
              <w:t>polaryzacją</w:t>
            </w:r>
            <w:proofErr w:type="spellEnd"/>
          </w:p>
        </w:tc>
        <w:tc>
          <w:tcPr>
            <w:tcW w:w="3324" w:type="dxa"/>
          </w:tcPr>
          <w:p w14:paraId="5E81746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75AC39F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DB8DEEE" w14:textId="77777777">
        <w:tc>
          <w:tcPr>
            <w:tcW w:w="3324" w:type="dxa"/>
          </w:tcPr>
          <w:p w14:paraId="4BCC973B" w14:textId="77777777" w:rsidR="00ED203D" w:rsidRDefault="00292878">
            <w:proofErr w:type="spellStart"/>
            <w:r>
              <w:t>Rozłącznik</w:t>
            </w:r>
            <w:proofErr w:type="spellEnd"/>
            <w:r>
              <w:t xml:space="preserve"> DC</w:t>
            </w:r>
          </w:p>
        </w:tc>
        <w:tc>
          <w:tcPr>
            <w:tcW w:w="3324" w:type="dxa"/>
          </w:tcPr>
          <w:p w14:paraId="02D2A2D5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5BD642C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8A3B7D2" w14:textId="77777777">
        <w:tc>
          <w:tcPr>
            <w:tcW w:w="3324" w:type="dxa"/>
          </w:tcPr>
          <w:p w14:paraId="284D0D01" w14:textId="77777777" w:rsidR="00ED203D" w:rsidRDefault="00292878">
            <w:proofErr w:type="spellStart"/>
            <w:r>
              <w:t>Izolacja</w:t>
            </w:r>
            <w:proofErr w:type="spellEnd"/>
            <w:r>
              <w:t xml:space="preserve"> DC</w:t>
            </w:r>
          </w:p>
        </w:tc>
        <w:tc>
          <w:tcPr>
            <w:tcW w:w="3324" w:type="dxa"/>
          </w:tcPr>
          <w:p w14:paraId="2EF8B03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58CE11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EE14BCA" w14:textId="77777777">
        <w:tc>
          <w:tcPr>
            <w:tcW w:w="3324" w:type="dxa"/>
          </w:tcPr>
          <w:p w14:paraId="1BCFE149" w14:textId="77777777" w:rsidR="00ED203D" w:rsidRDefault="00292878">
            <w:proofErr w:type="spellStart"/>
            <w:r>
              <w:t>Ochrona</w:t>
            </w:r>
            <w:proofErr w:type="spellEnd"/>
            <w:r>
              <w:t xml:space="preserve"> </w:t>
            </w:r>
            <w:proofErr w:type="spellStart"/>
            <w:r>
              <w:t>przeciwprzepięciowa</w:t>
            </w:r>
            <w:proofErr w:type="spellEnd"/>
            <w:r>
              <w:t xml:space="preserve"> DC/AC</w:t>
            </w:r>
          </w:p>
        </w:tc>
        <w:tc>
          <w:tcPr>
            <w:tcW w:w="3324" w:type="dxa"/>
          </w:tcPr>
          <w:p w14:paraId="110279E0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70A3D6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B41E46D" w14:textId="77777777">
        <w:tc>
          <w:tcPr>
            <w:tcW w:w="3324" w:type="dxa"/>
          </w:tcPr>
          <w:p w14:paraId="34255BE6" w14:textId="77777777" w:rsidR="00ED203D" w:rsidRDefault="00292878">
            <w:proofErr w:type="spellStart"/>
            <w:r>
              <w:t>Interfejs</w:t>
            </w:r>
            <w:proofErr w:type="spellEnd"/>
            <w:r>
              <w:t xml:space="preserve"> WLAN/</w:t>
            </w:r>
            <w:proofErr w:type="spellStart"/>
            <w:r>
              <w:t>WiFi</w:t>
            </w:r>
            <w:proofErr w:type="spellEnd"/>
            <w:r>
              <w:t xml:space="preserve"> 802.11b/g</w:t>
            </w:r>
          </w:p>
        </w:tc>
        <w:tc>
          <w:tcPr>
            <w:tcW w:w="3324" w:type="dxa"/>
          </w:tcPr>
          <w:p w14:paraId="18436664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CBBCA0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141488F" w14:textId="77777777">
        <w:tc>
          <w:tcPr>
            <w:tcW w:w="3324" w:type="dxa"/>
          </w:tcPr>
          <w:p w14:paraId="29E515DF" w14:textId="77777777" w:rsidR="00ED203D" w:rsidRDefault="00292878">
            <w:proofErr w:type="spellStart"/>
            <w:r>
              <w:t>Interfejs</w:t>
            </w:r>
            <w:proofErr w:type="spellEnd"/>
            <w:r>
              <w:t xml:space="preserve"> Ethernet LAN RJ45 10/100 Mbit – min. 90 m</w:t>
            </w:r>
          </w:p>
        </w:tc>
        <w:tc>
          <w:tcPr>
            <w:tcW w:w="3324" w:type="dxa"/>
          </w:tcPr>
          <w:p w14:paraId="5484D19F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66A90CA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9EDFC55" w14:textId="77777777">
        <w:tc>
          <w:tcPr>
            <w:tcW w:w="3324" w:type="dxa"/>
          </w:tcPr>
          <w:p w14:paraId="0089721D" w14:textId="77777777" w:rsidR="00ED203D" w:rsidRDefault="00292878">
            <w:proofErr w:type="spellStart"/>
            <w:r>
              <w:t>Interfejs</w:t>
            </w:r>
            <w:proofErr w:type="spellEnd"/>
            <w:r>
              <w:t xml:space="preserve"> Wired Shutdown (WSD)</w:t>
            </w:r>
          </w:p>
        </w:tc>
        <w:tc>
          <w:tcPr>
            <w:tcW w:w="3324" w:type="dxa"/>
          </w:tcPr>
          <w:p w14:paraId="33EB860C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D82471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304FADA" w14:textId="77777777">
        <w:tc>
          <w:tcPr>
            <w:tcW w:w="3324" w:type="dxa"/>
          </w:tcPr>
          <w:p w14:paraId="79F6294F" w14:textId="77777777" w:rsidR="00ED203D" w:rsidRDefault="00292878">
            <w:proofErr w:type="spellStart"/>
            <w:r>
              <w:t>Interfejs</w:t>
            </w:r>
            <w:proofErr w:type="spellEnd"/>
            <w:r>
              <w:t xml:space="preserve">: </w:t>
            </w:r>
            <w:proofErr w:type="spellStart"/>
            <w:r>
              <w:t>zintegrowane</w:t>
            </w:r>
            <w:proofErr w:type="spellEnd"/>
            <w:r>
              <w:t xml:space="preserve"> 2 × RS485</w:t>
            </w:r>
          </w:p>
        </w:tc>
        <w:tc>
          <w:tcPr>
            <w:tcW w:w="3324" w:type="dxa"/>
          </w:tcPr>
          <w:p w14:paraId="739BB32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7340DDF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8A89CEB" w14:textId="77777777">
        <w:tc>
          <w:tcPr>
            <w:tcW w:w="3324" w:type="dxa"/>
          </w:tcPr>
          <w:p w14:paraId="51186B0A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lastRenderedPageBreak/>
              <w:t>Interfejs: 6 wejść cyfrowych + 6 wejść/wyjść cyfrowych</w:t>
            </w:r>
          </w:p>
        </w:tc>
        <w:tc>
          <w:tcPr>
            <w:tcW w:w="3324" w:type="dxa"/>
          </w:tcPr>
          <w:p w14:paraId="30CF436A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A59F8C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2A4729D" w14:textId="77777777">
        <w:tc>
          <w:tcPr>
            <w:tcW w:w="3324" w:type="dxa"/>
          </w:tcPr>
          <w:p w14:paraId="47989B9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Interfejs: programowalny interfejs odbiornika sterowania zdalnego / zarządzanie energią i obciążeniem</w:t>
            </w:r>
          </w:p>
        </w:tc>
        <w:tc>
          <w:tcPr>
            <w:tcW w:w="3324" w:type="dxa"/>
          </w:tcPr>
          <w:p w14:paraId="4494EC5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03C415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65D125C" w14:textId="77777777">
        <w:tc>
          <w:tcPr>
            <w:tcW w:w="3324" w:type="dxa"/>
          </w:tcPr>
          <w:p w14:paraId="39CDC51B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Interfejs: karta komunikacji (</w:t>
            </w:r>
            <w:proofErr w:type="spellStart"/>
            <w:r w:rsidRPr="00292878">
              <w:rPr>
                <w:lang w:val="pl-PL"/>
              </w:rPr>
              <w:t>Datalogger</w:t>
            </w:r>
            <w:proofErr w:type="spellEnd"/>
            <w:r w:rsidRPr="00292878">
              <w:rPr>
                <w:lang w:val="pl-PL"/>
              </w:rPr>
              <w:t>) i serwer sieciowy</w:t>
            </w:r>
          </w:p>
        </w:tc>
        <w:tc>
          <w:tcPr>
            <w:tcW w:w="3324" w:type="dxa"/>
          </w:tcPr>
          <w:p w14:paraId="260F6F0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9225D2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245A26E" w14:textId="77777777">
        <w:tc>
          <w:tcPr>
            <w:tcW w:w="3324" w:type="dxa"/>
          </w:tcPr>
          <w:p w14:paraId="6B964828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2 – max. 10 lat</w:t>
            </w:r>
          </w:p>
        </w:tc>
        <w:tc>
          <w:tcPr>
            <w:tcW w:w="3324" w:type="dxa"/>
          </w:tcPr>
          <w:p w14:paraId="7F5B26B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6E9CC0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34752709" w14:textId="77777777" w:rsidR="00ED203D" w:rsidRDefault="00ED203D"/>
    <w:p w14:paraId="0D674C47" w14:textId="77777777" w:rsidR="00ED203D" w:rsidRDefault="00292878">
      <w:r>
        <w:rPr>
          <w:b/>
        </w:rPr>
        <w:t>C. MAGAZYN ENERGII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3"/>
        <w:gridCol w:w="1979"/>
        <w:gridCol w:w="5770"/>
      </w:tblGrid>
      <w:tr w:rsidR="00ED203D" w14:paraId="708D2DBC" w14:textId="77777777">
        <w:tc>
          <w:tcPr>
            <w:tcW w:w="3324" w:type="dxa"/>
          </w:tcPr>
          <w:p w14:paraId="4EE6089F" w14:textId="77777777" w:rsidR="00ED203D" w:rsidRDefault="00292878"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69E5AAE1" w14:textId="77777777" w:rsidR="00ED203D" w:rsidRDefault="0029287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2AD961E4" w14:textId="77777777" w:rsidR="00ED203D" w:rsidRDefault="0029287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ED203D" w14:paraId="08D5D006" w14:textId="77777777">
        <w:tc>
          <w:tcPr>
            <w:tcW w:w="3324" w:type="dxa"/>
          </w:tcPr>
          <w:p w14:paraId="7320713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Pojemność magazynu energii: min. 15,75 kWh</w:t>
            </w:r>
          </w:p>
        </w:tc>
        <w:tc>
          <w:tcPr>
            <w:tcW w:w="3324" w:type="dxa"/>
          </w:tcPr>
          <w:p w14:paraId="3EA3543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AE2C615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79BD5B9" w14:textId="77777777">
        <w:tc>
          <w:tcPr>
            <w:tcW w:w="3324" w:type="dxa"/>
          </w:tcPr>
          <w:p w14:paraId="0D9A3918" w14:textId="77777777" w:rsidR="00ED203D" w:rsidRDefault="00292878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modułów</w:t>
            </w:r>
            <w:proofErr w:type="spellEnd"/>
            <w:r>
              <w:t xml:space="preserve"> </w:t>
            </w:r>
            <w:proofErr w:type="spellStart"/>
            <w:r>
              <w:t>baterii</w:t>
            </w:r>
            <w:proofErr w:type="spellEnd"/>
            <w:r>
              <w:t xml:space="preserve">: 5 </w:t>
            </w:r>
            <w:proofErr w:type="spellStart"/>
            <w:r>
              <w:t>szt</w:t>
            </w:r>
            <w:proofErr w:type="spellEnd"/>
            <w:r>
              <w:t>.</w:t>
            </w:r>
          </w:p>
        </w:tc>
        <w:tc>
          <w:tcPr>
            <w:tcW w:w="3324" w:type="dxa"/>
          </w:tcPr>
          <w:p w14:paraId="708D090F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DA17F41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6FABDEB" w14:textId="77777777">
        <w:tc>
          <w:tcPr>
            <w:tcW w:w="3324" w:type="dxa"/>
          </w:tcPr>
          <w:p w14:paraId="606316D0" w14:textId="77777777" w:rsidR="00ED203D" w:rsidRDefault="00292878">
            <w:proofErr w:type="spellStart"/>
            <w:r>
              <w:t>Konfiguracja</w:t>
            </w:r>
            <w:proofErr w:type="spellEnd"/>
            <w:r>
              <w:t xml:space="preserve">: 1 </w:t>
            </w:r>
            <w:proofErr w:type="spellStart"/>
            <w:r>
              <w:t>zestaw</w:t>
            </w:r>
            <w:proofErr w:type="spellEnd"/>
            <w:r>
              <w:t xml:space="preserve"> </w:t>
            </w:r>
            <w:proofErr w:type="spellStart"/>
            <w:r>
              <w:t>bateryjny</w:t>
            </w:r>
            <w:proofErr w:type="spellEnd"/>
          </w:p>
        </w:tc>
        <w:tc>
          <w:tcPr>
            <w:tcW w:w="3324" w:type="dxa"/>
          </w:tcPr>
          <w:p w14:paraId="546F0606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246F39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9C752B6" w14:textId="77777777">
        <w:tc>
          <w:tcPr>
            <w:tcW w:w="3324" w:type="dxa"/>
          </w:tcPr>
          <w:p w14:paraId="4C54BBB5" w14:textId="77777777" w:rsidR="00ED203D" w:rsidRDefault="00292878">
            <w:proofErr w:type="spellStart"/>
            <w:r>
              <w:t>Napięcie</w:t>
            </w:r>
            <w:proofErr w:type="spellEnd"/>
            <w:r>
              <w:t xml:space="preserve"> </w:t>
            </w:r>
            <w:proofErr w:type="spellStart"/>
            <w:r>
              <w:t>nominalne</w:t>
            </w:r>
            <w:proofErr w:type="spellEnd"/>
            <w:r>
              <w:t>: 512 V</w:t>
            </w:r>
          </w:p>
        </w:tc>
        <w:tc>
          <w:tcPr>
            <w:tcW w:w="3324" w:type="dxa"/>
          </w:tcPr>
          <w:p w14:paraId="69B1F8B3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B9EE515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099600A" w14:textId="77777777">
        <w:tc>
          <w:tcPr>
            <w:tcW w:w="3324" w:type="dxa"/>
          </w:tcPr>
          <w:p w14:paraId="7EBCE229" w14:textId="77777777" w:rsidR="00ED203D" w:rsidRDefault="00292878">
            <w:proofErr w:type="spellStart"/>
            <w:r>
              <w:t>Zakres</w:t>
            </w:r>
            <w:proofErr w:type="spellEnd"/>
            <w:r>
              <w:t xml:space="preserve"> </w:t>
            </w:r>
            <w:proofErr w:type="spellStart"/>
            <w:r>
              <w:t>napięcia</w:t>
            </w:r>
            <w:proofErr w:type="spellEnd"/>
            <w:r>
              <w:t>: 450–570 V</w:t>
            </w:r>
          </w:p>
        </w:tc>
        <w:tc>
          <w:tcPr>
            <w:tcW w:w="3324" w:type="dxa"/>
          </w:tcPr>
          <w:p w14:paraId="2F3D3B2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B121AC2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5903F50" w14:textId="77777777">
        <w:tc>
          <w:tcPr>
            <w:tcW w:w="3324" w:type="dxa"/>
          </w:tcPr>
          <w:p w14:paraId="7706381F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 xml:space="preserve">Typ ogniw: </w:t>
            </w:r>
            <w:proofErr w:type="spellStart"/>
            <w:r w:rsidRPr="00292878">
              <w:rPr>
                <w:lang w:val="pl-PL"/>
              </w:rPr>
              <w:t>litowo</w:t>
            </w:r>
            <w:proofErr w:type="spellEnd"/>
            <w:r w:rsidRPr="00292878">
              <w:rPr>
                <w:lang w:val="pl-PL"/>
              </w:rPr>
              <w:t>-żelazowo-fosforanowy (LFP)</w:t>
            </w:r>
          </w:p>
        </w:tc>
        <w:tc>
          <w:tcPr>
            <w:tcW w:w="3324" w:type="dxa"/>
          </w:tcPr>
          <w:p w14:paraId="44A3EAF5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F798FD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F9512B7" w14:textId="77777777">
        <w:tc>
          <w:tcPr>
            <w:tcW w:w="3324" w:type="dxa"/>
          </w:tcPr>
          <w:p w14:paraId="19D9C4D8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Wymiary: 1550–1650 mm (wys.), 770–800 mm (szer.), 170–180 mm (gł.)</w:t>
            </w:r>
          </w:p>
        </w:tc>
        <w:tc>
          <w:tcPr>
            <w:tcW w:w="3324" w:type="dxa"/>
          </w:tcPr>
          <w:p w14:paraId="526151B5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A887247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139B559" w14:textId="77777777">
        <w:tc>
          <w:tcPr>
            <w:tcW w:w="3324" w:type="dxa"/>
          </w:tcPr>
          <w:p w14:paraId="74FBD94F" w14:textId="77777777" w:rsidR="00ED203D" w:rsidRDefault="00292878">
            <w:r>
              <w:t xml:space="preserve">Waga </w:t>
            </w:r>
            <w:proofErr w:type="spellStart"/>
            <w:r>
              <w:t>maksymalna</w:t>
            </w:r>
            <w:proofErr w:type="spellEnd"/>
            <w:r>
              <w:t>: 190 kg</w:t>
            </w:r>
          </w:p>
        </w:tc>
        <w:tc>
          <w:tcPr>
            <w:tcW w:w="3324" w:type="dxa"/>
          </w:tcPr>
          <w:p w14:paraId="7CCC9BF0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0874A49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634D1DF" w14:textId="77777777">
        <w:tc>
          <w:tcPr>
            <w:tcW w:w="3324" w:type="dxa"/>
          </w:tcPr>
          <w:p w14:paraId="4DEF0793" w14:textId="77777777" w:rsidR="00ED203D" w:rsidRDefault="00292878">
            <w:proofErr w:type="spellStart"/>
            <w:r>
              <w:t>Klasa</w:t>
            </w:r>
            <w:proofErr w:type="spellEnd"/>
            <w:r>
              <w:t xml:space="preserve"> </w:t>
            </w:r>
            <w:proofErr w:type="spellStart"/>
            <w:r>
              <w:t>ochrony</w:t>
            </w:r>
            <w:proofErr w:type="spellEnd"/>
            <w:r>
              <w:t>: IP65</w:t>
            </w:r>
          </w:p>
        </w:tc>
        <w:tc>
          <w:tcPr>
            <w:tcW w:w="3324" w:type="dxa"/>
          </w:tcPr>
          <w:p w14:paraId="66027023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694D179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E6F0255" w14:textId="77777777">
        <w:tc>
          <w:tcPr>
            <w:tcW w:w="3324" w:type="dxa"/>
          </w:tcPr>
          <w:p w14:paraId="0364135C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Temperatura otoczenia: -20°C do +55°C</w:t>
            </w:r>
          </w:p>
        </w:tc>
        <w:tc>
          <w:tcPr>
            <w:tcW w:w="3324" w:type="dxa"/>
          </w:tcPr>
          <w:p w14:paraId="31475E8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A01498A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D9E9E97" w14:textId="77777777">
        <w:tc>
          <w:tcPr>
            <w:tcW w:w="3324" w:type="dxa"/>
          </w:tcPr>
          <w:p w14:paraId="43B9507E" w14:textId="77777777" w:rsidR="00ED203D" w:rsidRDefault="00292878">
            <w:r>
              <w:t>Wilgotność: 5–95%</w:t>
            </w:r>
          </w:p>
        </w:tc>
        <w:tc>
          <w:tcPr>
            <w:tcW w:w="3324" w:type="dxa"/>
          </w:tcPr>
          <w:p w14:paraId="3751D4E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96187A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ADD8DBC" w14:textId="77777777">
        <w:tc>
          <w:tcPr>
            <w:tcW w:w="3324" w:type="dxa"/>
          </w:tcPr>
          <w:p w14:paraId="1936B6D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Miejsce instalacji: na zewnątrz oraz wewnątrz</w:t>
            </w:r>
          </w:p>
        </w:tc>
        <w:tc>
          <w:tcPr>
            <w:tcW w:w="3324" w:type="dxa"/>
          </w:tcPr>
          <w:p w14:paraId="631006A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8DB29BF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1D94232" w14:textId="77777777">
        <w:tc>
          <w:tcPr>
            <w:tcW w:w="3324" w:type="dxa"/>
          </w:tcPr>
          <w:p w14:paraId="709316D2" w14:textId="77777777" w:rsidR="00ED203D" w:rsidRDefault="00292878">
            <w:proofErr w:type="spellStart"/>
            <w:r>
              <w:t>Technologia</w:t>
            </w:r>
            <w:proofErr w:type="spellEnd"/>
            <w:r>
              <w:t xml:space="preserve"> </w:t>
            </w:r>
            <w:proofErr w:type="spellStart"/>
            <w:r>
              <w:t>połączeń</w:t>
            </w:r>
            <w:proofErr w:type="spellEnd"/>
            <w:r>
              <w:t xml:space="preserve"> DC: 4× Amphenol</w:t>
            </w:r>
          </w:p>
        </w:tc>
        <w:tc>
          <w:tcPr>
            <w:tcW w:w="3324" w:type="dxa"/>
          </w:tcPr>
          <w:p w14:paraId="55DF78F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9306D2D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AA7600D" w14:textId="77777777">
        <w:tc>
          <w:tcPr>
            <w:tcW w:w="3324" w:type="dxa"/>
          </w:tcPr>
          <w:p w14:paraId="16CD52E8" w14:textId="77777777" w:rsidR="00ED203D" w:rsidRDefault="00292878">
            <w:proofErr w:type="spellStart"/>
            <w:r>
              <w:lastRenderedPageBreak/>
              <w:t>Interfejs</w:t>
            </w:r>
            <w:proofErr w:type="spellEnd"/>
            <w:r>
              <w:t>: RS485</w:t>
            </w:r>
          </w:p>
        </w:tc>
        <w:tc>
          <w:tcPr>
            <w:tcW w:w="3324" w:type="dxa"/>
          </w:tcPr>
          <w:p w14:paraId="5DF2407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1A0A359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198D276" w14:textId="77777777">
        <w:tc>
          <w:tcPr>
            <w:tcW w:w="3324" w:type="dxa"/>
          </w:tcPr>
          <w:p w14:paraId="021CC0F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Wyświetlacz stanu baterii bezpośrednio na urządzeniu</w:t>
            </w:r>
          </w:p>
        </w:tc>
        <w:tc>
          <w:tcPr>
            <w:tcW w:w="3324" w:type="dxa"/>
          </w:tcPr>
          <w:p w14:paraId="2422BEE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401BC11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62986D0" w14:textId="77777777">
        <w:tc>
          <w:tcPr>
            <w:tcW w:w="3324" w:type="dxa"/>
          </w:tcPr>
          <w:p w14:paraId="4ECEBD2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Możliwość zasilania awaryjnego w sytuacjach kryzysowych</w:t>
            </w:r>
          </w:p>
        </w:tc>
        <w:tc>
          <w:tcPr>
            <w:tcW w:w="3324" w:type="dxa"/>
          </w:tcPr>
          <w:p w14:paraId="6C3A60A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69B7D7B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106B9EC6" w14:textId="77777777">
        <w:tc>
          <w:tcPr>
            <w:tcW w:w="3324" w:type="dxa"/>
          </w:tcPr>
          <w:p w14:paraId="6225BD1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10 – max. 20 lat do co najmniej 80% wydajności</w:t>
            </w:r>
          </w:p>
        </w:tc>
        <w:tc>
          <w:tcPr>
            <w:tcW w:w="3324" w:type="dxa"/>
          </w:tcPr>
          <w:p w14:paraId="5CD3176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935CFA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0BB6BD64" w14:textId="77777777" w:rsidR="00ED203D" w:rsidRDefault="00ED203D"/>
    <w:p w14:paraId="7C8C664A" w14:textId="77777777" w:rsidR="00ED203D" w:rsidRDefault="00292878">
      <w:r>
        <w:rPr>
          <w:b/>
        </w:rPr>
        <w:t>D. STACJA ŁADOWANIA POJAZDÓW ELEKTRYCZNYCH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1889"/>
        <w:gridCol w:w="5770"/>
      </w:tblGrid>
      <w:tr w:rsidR="00ED203D" w14:paraId="1D07F315" w14:textId="77777777">
        <w:tc>
          <w:tcPr>
            <w:tcW w:w="3324" w:type="dxa"/>
          </w:tcPr>
          <w:p w14:paraId="313D113B" w14:textId="77777777" w:rsidR="00ED203D" w:rsidRDefault="00292878"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0ECAD117" w14:textId="77777777" w:rsidR="00ED203D" w:rsidRDefault="0029287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15C40BDE" w14:textId="77777777" w:rsidR="00ED203D" w:rsidRDefault="0029287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ED203D" w14:paraId="165581E6" w14:textId="77777777">
        <w:tc>
          <w:tcPr>
            <w:tcW w:w="3324" w:type="dxa"/>
          </w:tcPr>
          <w:p w14:paraId="55051F48" w14:textId="77777777" w:rsidR="00ED203D" w:rsidRDefault="00292878">
            <w:r>
              <w:t xml:space="preserve">Moc </w:t>
            </w:r>
            <w:proofErr w:type="spellStart"/>
            <w:r>
              <w:t>ładowania</w:t>
            </w:r>
            <w:proofErr w:type="spellEnd"/>
            <w:r>
              <w:t>: 11 kW, 3‑fazowa</w:t>
            </w:r>
          </w:p>
        </w:tc>
        <w:tc>
          <w:tcPr>
            <w:tcW w:w="3324" w:type="dxa"/>
          </w:tcPr>
          <w:p w14:paraId="408DDEE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1DAD2447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F17B678" w14:textId="77777777">
        <w:tc>
          <w:tcPr>
            <w:tcW w:w="3324" w:type="dxa"/>
          </w:tcPr>
          <w:p w14:paraId="696520A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Kabel do ładowania: 6 m, wtyczka typu 2</w:t>
            </w:r>
          </w:p>
        </w:tc>
        <w:tc>
          <w:tcPr>
            <w:tcW w:w="3324" w:type="dxa"/>
          </w:tcPr>
          <w:p w14:paraId="67A3A20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B8BD93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6FD989C3" w14:textId="77777777">
        <w:tc>
          <w:tcPr>
            <w:tcW w:w="3324" w:type="dxa"/>
          </w:tcPr>
          <w:p w14:paraId="1BBFDDA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Pobór energii w trybie czuwania: max 7 W</w:t>
            </w:r>
          </w:p>
        </w:tc>
        <w:tc>
          <w:tcPr>
            <w:tcW w:w="3324" w:type="dxa"/>
          </w:tcPr>
          <w:p w14:paraId="2AA640A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70A43D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87CD5E4" w14:textId="77777777">
        <w:tc>
          <w:tcPr>
            <w:tcW w:w="3324" w:type="dxa"/>
          </w:tcPr>
          <w:p w14:paraId="0786E4F2" w14:textId="77777777" w:rsidR="00ED203D" w:rsidRDefault="00292878">
            <w:proofErr w:type="spellStart"/>
            <w:r>
              <w:t>Protokoły</w:t>
            </w:r>
            <w:proofErr w:type="spellEnd"/>
            <w:r>
              <w:t xml:space="preserve"> </w:t>
            </w:r>
            <w:proofErr w:type="spellStart"/>
            <w:r>
              <w:t>komunikacji</w:t>
            </w:r>
            <w:proofErr w:type="spellEnd"/>
            <w:r>
              <w:t>: OCPP 1.6 J</w:t>
            </w:r>
          </w:p>
        </w:tc>
        <w:tc>
          <w:tcPr>
            <w:tcW w:w="3324" w:type="dxa"/>
          </w:tcPr>
          <w:p w14:paraId="5D09C8FE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B70912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F652012" w14:textId="77777777">
        <w:tc>
          <w:tcPr>
            <w:tcW w:w="3324" w:type="dxa"/>
          </w:tcPr>
          <w:p w14:paraId="38264E1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Umiejscowienie: wewnątrz i na zewnątrz</w:t>
            </w:r>
          </w:p>
        </w:tc>
        <w:tc>
          <w:tcPr>
            <w:tcW w:w="3324" w:type="dxa"/>
          </w:tcPr>
          <w:p w14:paraId="308DAB8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5FA539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AAC82CF" w14:textId="77777777">
        <w:tc>
          <w:tcPr>
            <w:tcW w:w="3324" w:type="dxa"/>
          </w:tcPr>
          <w:p w14:paraId="558C1B1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Masa wraz z kablem typu 2: max 4,5 kg</w:t>
            </w:r>
          </w:p>
        </w:tc>
        <w:tc>
          <w:tcPr>
            <w:tcW w:w="3324" w:type="dxa"/>
          </w:tcPr>
          <w:p w14:paraId="7AF754C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D7C754A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F0AB611" w14:textId="77777777">
        <w:tc>
          <w:tcPr>
            <w:tcW w:w="3324" w:type="dxa"/>
          </w:tcPr>
          <w:p w14:paraId="3722FA78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Temperatura otoczenia: -25°C do +45°C</w:t>
            </w:r>
          </w:p>
        </w:tc>
        <w:tc>
          <w:tcPr>
            <w:tcW w:w="3324" w:type="dxa"/>
          </w:tcPr>
          <w:p w14:paraId="53EF9B12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2A1CD456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328FB89A" w14:textId="77777777">
        <w:tc>
          <w:tcPr>
            <w:tcW w:w="3324" w:type="dxa"/>
          </w:tcPr>
          <w:p w14:paraId="48F78750" w14:textId="77777777" w:rsidR="00ED203D" w:rsidRDefault="00292878">
            <w:r>
              <w:t>Wilgotność: 5–95%</w:t>
            </w:r>
          </w:p>
        </w:tc>
        <w:tc>
          <w:tcPr>
            <w:tcW w:w="3324" w:type="dxa"/>
          </w:tcPr>
          <w:p w14:paraId="5B0ED96F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3B85B3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4ACF65A" w14:textId="77777777">
        <w:tc>
          <w:tcPr>
            <w:tcW w:w="3324" w:type="dxa"/>
          </w:tcPr>
          <w:p w14:paraId="4EA9B633" w14:textId="77777777" w:rsidR="00ED203D" w:rsidRDefault="00292878">
            <w:proofErr w:type="spellStart"/>
            <w:r>
              <w:t>Wymiary</w:t>
            </w:r>
            <w:proofErr w:type="spellEnd"/>
            <w:r>
              <w:t>: 320–330 mm × 180–210 mm × 90–110 mm</w:t>
            </w:r>
          </w:p>
        </w:tc>
        <w:tc>
          <w:tcPr>
            <w:tcW w:w="3324" w:type="dxa"/>
          </w:tcPr>
          <w:p w14:paraId="5FBF9C97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54E7336E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AA9EDE4" w14:textId="77777777">
        <w:tc>
          <w:tcPr>
            <w:tcW w:w="3324" w:type="dxa"/>
          </w:tcPr>
          <w:p w14:paraId="3A73AA0C" w14:textId="77777777" w:rsidR="00ED203D" w:rsidRDefault="00292878">
            <w:proofErr w:type="spellStart"/>
            <w:r>
              <w:t>Klasa</w:t>
            </w:r>
            <w:proofErr w:type="spellEnd"/>
            <w:r>
              <w:t xml:space="preserve"> </w:t>
            </w:r>
            <w:proofErr w:type="spellStart"/>
            <w:r>
              <w:t>ochrony</w:t>
            </w:r>
            <w:proofErr w:type="spellEnd"/>
            <w:r>
              <w:t>: IP66</w:t>
            </w:r>
          </w:p>
        </w:tc>
        <w:tc>
          <w:tcPr>
            <w:tcW w:w="3324" w:type="dxa"/>
          </w:tcPr>
          <w:p w14:paraId="024F4F8D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7AB88C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7798C087" w14:textId="77777777">
        <w:tc>
          <w:tcPr>
            <w:tcW w:w="3324" w:type="dxa"/>
          </w:tcPr>
          <w:p w14:paraId="741820E3" w14:textId="77777777" w:rsidR="00ED203D" w:rsidRDefault="00292878">
            <w:proofErr w:type="spellStart"/>
            <w:r>
              <w:t>Klasa</w:t>
            </w:r>
            <w:proofErr w:type="spellEnd"/>
            <w:r>
              <w:t xml:space="preserve"> </w:t>
            </w:r>
            <w:proofErr w:type="spellStart"/>
            <w:r>
              <w:t>ochrony</w:t>
            </w:r>
            <w:proofErr w:type="spellEnd"/>
            <w:r>
              <w:t xml:space="preserve"> </w:t>
            </w:r>
            <w:proofErr w:type="spellStart"/>
            <w:r>
              <w:t>mechanicznej</w:t>
            </w:r>
            <w:proofErr w:type="spellEnd"/>
            <w:r>
              <w:t>: IK08</w:t>
            </w:r>
          </w:p>
        </w:tc>
        <w:tc>
          <w:tcPr>
            <w:tcW w:w="3324" w:type="dxa"/>
          </w:tcPr>
          <w:p w14:paraId="5CB2953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A13E082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5BE119EC" w14:textId="77777777">
        <w:tc>
          <w:tcPr>
            <w:tcW w:w="3324" w:type="dxa"/>
          </w:tcPr>
          <w:p w14:paraId="3A1EEB10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2 – max. 10 lat</w:t>
            </w:r>
          </w:p>
        </w:tc>
        <w:tc>
          <w:tcPr>
            <w:tcW w:w="3324" w:type="dxa"/>
          </w:tcPr>
          <w:p w14:paraId="4F2C8D9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7B3FDBD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65AC5EB4" w14:textId="77777777" w:rsidR="00ED203D" w:rsidRDefault="00ED203D"/>
    <w:p w14:paraId="20BA15C8" w14:textId="77777777" w:rsidR="00ED203D" w:rsidRDefault="00292878">
      <w:r>
        <w:rPr>
          <w:b/>
        </w:rPr>
        <w:t>E. KONSTRUKCJA MONTAŻOWA TYPU CARPORT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4"/>
        <w:gridCol w:w="1778"/>
        <w:gridCol w:w="5770"/>
      </w:tblGrid>
      <w:tr w:rsidR="00ED203D" w14:paraId="55B00C74" w14:textId="77777777">
        <w:tc>
          <w:tcPr>
            <w:tcW w:w="3324" w:type="dxa"/>
          </w:tcPr>
          <w:p w14:paraId="1DE24CD6" w14:textId="77777777" w:rsidR="00ED203D" w:rsidRDefault="00292878">
            <w:proofErr w:type="spellStart"/>
            <w:r>
              <w:lastRenderedPageBreak/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0DAA638B" w14:textId="77777777" w:rsidR="00ED203D" w:rsidRDefault="0029287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5CB98F01" w14:textId="77777777" w:rsidR="00ED203D" w:rsidRDefault="0029287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ED203D" w14:paraId="7A0F4B80" w14:textId="77777777">
        <w:tc>
          <w:tcPr>
            <w:tcW w:w="3324" w:type="dxa"/>
          </w:tcPr>
          <w:p w14:paraId="5DDA97FA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Konstrukcja modułowa ze stali ocynkowanej ogniowo + powłoka antykorozyjna; klemy z aluminium; elementy złączne ze stali nierdzewnej</w:t>
            </w:r>
          </w:p>
        </w:tc>
        <w:tc>
          <w:tcPr>
            <w:tcW w:w="3324" w:type="dxa"/>
          </w:tcPr>
          <w:p w14:paraId="260549D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3EF2FF3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08B83E3" w14:textId="77777777">
        <w:tc>
          <w:tcPr>
            <w:tcW w:w="3324" w:type="dxa"/>
          </w:tcPr>
          <w:p w14:paraId="37D05F9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Uwzględnienie strefy obciążenia wiatrem i śniegiem dla lokalizacji</w:t>
            </w:r>
          </w:p>
        </w:tc>
        <w:tc>
          <w:tcPr>
            <w:tcW w:w="3324" w:type="dxa"/>
          </w:tcPr>
          <w:p w14:paraId="4FF0FC73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B11AFA0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CC1CBFC" w14:textId="77777777">
        <w:tc>
          <w:tcPr>
            <w:tcW w:w="3324" w:type="dxa"/>
          </w:tcPr>
          <w:p w14:paraId="234F718F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Zadaszenie co najmniej 6 pełnowymiarowych miejsc parkingowych</w:t>
            </w:r>
          </w:p>
        </w:tc>
        <w:tc>
          <w:tcPr>
            <w:tcW w:w="3324" w:type="dxa"/>
          </w:tcPr>
          <w:p w14:paraId="39C4497A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A438E95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09818A6" w14:textId="77777777">
        <w:tc>
          <w:tcPr>
            <w:tcW w:w="3324" w:type="dxa"/>
          </w:tcPr>
          <w:p w14:paraId="41BB64EE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Konstrukcja dedykowana i przystosowana do montażu paneli PV</w:t>
            </w:r>
          </w:p>
        </w:tc>
        <w:tc>
          <w:tcPr>
            <w:tcW w:w="3324" w:type="dxa"/>
          </w:tcPr>
          <w:p w14:paraId="4D1BC4E5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3D5D5524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094C4FD7" w14:textId="77777777">
        <w:tc>
          <w:tcPr>
            <w:tcW w:w="3324" w:type="dxa"/>
          </w:tcPr>
          <w:p w14:paraId="25F67897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Podpory w kształcie litery „V” (łatwiejsze parkowanie, wyższy prześwit od wjazdu)</w:t>
            </w:r>
          </w:p>
        </w:tc>
        <w:tc>
          <w:tcPr>
            <w:tcW w:w="3324" w:type="dxa"/>
          </w:tcPr>
          <w:p w14:paraId="7B7CFBFD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4DC0F87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1C5E432" w14:textId="77777777">
        <w:tc>
          <w:tcPr>
            <w:tcW w:w="3324" w:type="dxa"/>
          </w:tcPr>
          <w:p w14:paraId="4F9F9B8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Kąt nachylenia 8–15°; usytuowanie w kierunku zachodnim</w:t>
            </w:r>
          </w:p>
        </w:tc>
        <w:tc>
          <w:tcPr>
            <w:tcW w:w="3324" w:type="dxa"/>
          </w:tcPr>
          <w:p w14:paraId="391DB11B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43201B5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45F578C8" w14:textId="77777777">
        <w:tc>
          <w:tcPr>
            <w:tcW w:w="3324" w:type="dxa"/>
          </w:tcPr>
          <w:p w14:paraId="5FD03B36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Wymiary nie większe niż 5,25–5,5 m (głębokość) i 16,5–18 m (szerokość)</w:t>
            </w:r>
          </w:p>
        </w:tc>
        <w:tc>
          <w:tcPr>
            <w:tcW w:w="3324" w:type="dxa"/>
          </w:tcPr>
          <w:p w14:paraId="527C79C8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0C58CE78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  <w:tr w:rsidR="00ED203D" w14:paraId="228917C0" w14:textId="77777777">
        <w:tc>
          <w:tcPr>
            <w:tcW w:w="3324" w:type="dxa"/>
          </w:tcPr>
          <w:p w14:paraId="75276A6B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Gwarancja producenta: min. 5 – max. 15 lat</w:t>
            </w:r>
          </w:p>
        </w:tc>
        <w:tc>
          <w:tcPr>
            <w:tcW w:w="3324" w:type="dxa"/>
          </w:tcPr>
          <w:p w14:paraId="042A7BF1" w14:textId="77777777" w:rsidR="00ED203D" w:rsidRDefault="00292878">
            <w:r>
              <w:t>□ TAK   □ NIE</w:t>
            </w:r>
          </w:p>
        </w:tc>
        <w:tc>
          <w:tcPr>
            <w:tcW w:w="3324" w:type="dxa"/>
          </w:tcPr>
          <w:p w14:paraId="6CE183C5" w14:textId="77777777" w:rsidR="00ED203D" w:rsidRDefault="00292878">
            <w:r>
              <w:t>....................................................................................................</w:t>
            </w:r>
          </w:p>
        </w:tc>
      </w:tr>
    </w:tbl>
    <w:p w14:paraId="0060EBE8" w14:textId="77777777" w:rsidR="00ED203D" w:rsidRDefault="00ED203D"/>
    <w:p w14:paraId="2146DDE1" w14:textId="77777777" w:rsidR="00AC5287" w:rsidRDefault="00292878">
      <w:pPr>
        <w:rPr>
          <w:b/>
          <w:lang w:val="pl-PL"/>
        </w:rPr>
      </w:pPr>
      <w:r w:rsidRPr="00292878">
        <w:rPr>
          <w:b/>
          <w:lang w:val="pl-PL"/>
        </w:rPr>
        <w:t xml:space="preserve">F. SYSTEM STEROWANIA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1890"/>
        <w:gridCol w:w="5770"/>
      </w:tblGrid>
      <w:tr w:rsidR="00AC5287" w14:paraId="5F510824" w14:textId="77777777" w:rsidTr="00C74408">
        <w:tc>
          <w:tcPr>
            <w:tcW w:w="3324" w:type="dxa"/>
          </w:tcPr>
          <w:p w14:paraId="36BAB5DD" w14:textId="77777777" w:rsidR="00AC5287" w:rsidRDefault="00AC5287" w:rsidP="00C74408"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parametr</w:t>
            </w:r>
            <w:proofErr w:type="spellEnd"/>
            <w:r>
              <w:t xml:space="preserve"> (</w:t>
            </w: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Zapytania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33DFBF32" w14:textId="77777777" w:rsidR="00AC5287" w:rsidRDefault="00AC5287" w:rsidP="00C74408">
            <w:proofErr w:type="spellStart"/>
            <w:r>
              <w:t>Spełnia</w:t>
            </w:r>
            <w:proofErr w:type="spellEnd"/>
            <w:r>
              <w:t xml:space="preserve"> (</w:t>
            </w:r>
            <w:proofErr w:type="spellStart"/>
            <w:r>
              <w:t>zaznacz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29B6A7D3" w14:textId="77777777" w:rsidR="00AC5287" w:rsidRDefault="00AC5287" w:rsidP="00C74408">
            <w:proofErr w:type="spellStart"/>
            <w:r>
              <w:t>Parametr</w:t>
            </w:r>
            <w:proofErr w:type="spellEnd"/>
            <w:r>
              <w:t xml:space="preserve"> </w:t>
            </w:r>
            <w:proofErr w:type="spellStart"/>
            <w:r>
              <w:t>oferowany</w:t>
            </w:r>
            <w:proofErr w:type="spellEnd"/>
            <w:r>
              <w:t xml:space="preserve"> / </w:t>
            </w:r>
            <w:proofErr w:type="spellStart"/>
            <w:r>
              <w:t>uwagi</w:t>
            </w:r>
            <w:proofErr w:type="spellEnd"/>
          </w:p>
        </w:tc>
      </w:tr>
      <w:tr w:rsidR="00AC5287" w14:paraId="2246E8E2" w14:textId="77777777" w:rsidTr="00C74408">
        <w:tc>
          <w:tcPr>
            <w:tcW w:w="3324" w:type="dxa"/>
          </w:tcPr>
          <w:p w14:paraId="42B239A6" w14:textId="77777777" w:rsidR="00AC5287" w:rsidRPr="00292878" w:rsidRDefault="00AC5287" w:rsidP="00C74408">
            <w:pPr>
              <w:rPr>
                <w:lang w:val="pl-PL"/>
              </w:rPr>
            </w:pPr>
            <w:r w:rsidRPr="00292878">
              <w:rPr>
                <w:lang w:val="pl-PL"/>
              </w:rPr>
              <w:t>Falownik, magazyn energii i stacja ładowania od jednego producenta; pełna kompatybilność; jedna aplikacja producenta do zarządzania instalacją</w:t>
            </w:r>
          </w:p>
        </w:tc>
        <w:tc>
          <w:tcPr>
            <w:tcW w:w="3324" w:type="dxa"/>
          </w:tcPr>
          <w:p w14:paraId="4A5A76B6" w14:textId="77777777" w:rsidR="00AC5287" w:rsidRDefault="00AC5287" w:rsidP="00C74408">
            <w:r>
              <w:t>□ TAK   □ NIE</w:t>
            </w:r>
          </w:p>
        </w:tc>
        <w:tc>
          <w:tcPr>
            <w:tcW w:w="3324" w:type="dxa"/>
          </w:tcPr>
          <w:p w14:paraId="0B89030E" w14:textId="77777777" w:rsidR="00AC5287" w:rsidRDefault="00AC5287" w:rsidP="00C74408">
            <w:r>
              <w:t>....................................................................................................</w:t>
            </w:r>
          </w:p>
        </w:tc>
      </w:tr>
    </w:tbl>
    <w:p w14:paraId="1560F3CE" w14:textId="77777777" w:rsidR="00AC5287" w:rsidRDefault="00AC5287">
      <w:pPr>
        <w:rPr>
          <w:b/>
          <w:lang w:val="pl-PL"/>
        </w:rPr>
      </w:pPr>
    </w:p>
    <w:p w14:paraId="325EC276" w14:textId="77777777" w:rsidR="00ED203D" w:rsidRDefault="00ED203D"/>
    <w:p w14:paraId="7856EFAC" w14:textId="77777777" w:rsidR="00ED203D" w:rsidRPr="00292878" w:rsidRDefault="00292878">
      <w:pPr>
        <w:rPr>
          <w:lang w:val="pl-PL"/>
        </w:rPr>
      </w:pPr>
      <w:r w:rsidRPr="00292878">
        <w:rPr>
          <w:b/>
          <w:sz w:val="24"/>
          <w:lang w:val="pl-PL"/>
        </w:rPr>
        <w:lastRenderedPageBreak/>
        <w:t>IV. TERMIN DOSTAWY / REALIZACJI (ETAPY)</w:t>
      </w:r>
    </w:p>
    <w:p w14:paraId="3A358C46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Zobowiązujemy się zrealizować zamówienie w następujących terminach etapowych: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20"/>
        <w:gridCol w:w="3320"/>
        <w:gridCol w:w="3322"/>
      </w:tblGrid>
      <w:tr w:rsidR="00ED203D" w14:paraId="22760056" w14:textId="77777777">
        <w:tc>
          <w:tcPr>
            <w:tcW w:w="3324" w:type="dxa"/>
          </w:tcPr>
          <w:p w14:paraId="33533DC3" w14:textId="77777777" w:rsidR="00ED203D" w:rsidRDefault="00292878">
            <w:proofErr w:type="spellStart"/>
            <w:r>
              <w:t>Etap</w:t>
            </w:r>
            <w:proofErr w:type="spellEnd"/>
          </w:p>
        </w:tc>
        <w:tc>
          <w:tcPr>
            <w:tcW w:w="3324" w:type="dxa"/>
          </w:tcPr>
          <w:p w14:paraId="1B751DA3" w14:textId="77777777" w:rsidR="00ED203D" w:rsidRDefault="00292878">
            <w:r>
              <w:t xml:space="preserve">Termin </w:t>
            </w:r>
            <w:proofErr w:type="spellStart"/>
            <w:r>
              <w:t>wymagany</w:t>
            </w:r>
            <w:proofErr w:type="spellEnd"/>
            <w:r>
              <w:t xml:space="preserve"> </w:t>
            </w:r>
            <w:proofErr w:type="spellStart"/>
            <w:r>
              <w:t>przez</w:t>
            </w:r>
            <w:proofErr w:type="spellEnd"/>
            <w:r>
              <w:t xml:space="preserve"> </w:t>
            </w:r>
            <w:proofErr w:type="spellStart"/>
            <w:r>
              <w:t>Zamawiającego</w:t>
            </w:r>
            <w:proofErr w:type="spellEnd"/>
          </w:p>
        </w:tc>
        <w:tc>
          <w:tcPr>
            <w:tcW w:w="3324" w:type="dxa"/>
          </w:tcPr>
          <w:p w14:paraId="76FEA7BD" w14:textId="77777777" w:rsidR="00ED203D" w:rsidRDefault="00292878">
            <w:r>
              <w:t xml:space="preserve">Termin </w:t>
            </w:r>
            <w:proofErr w:type="spellStart"/>
            <w:r>
              <w:t>oferowany</w:t>
            </w:r>
            <w:proofErr w:type="spellEnd"/>
            <w:r>
              <w:t xml:space="preserve"> (data)</w:t>
            </w:r>
          </w:p>
        </w:tc>
      </w:tr>
      <w:tr w:rsidR="00ED203D" w14:paraId="78A83E5F" w14:textId="77777777">
        <w:tc>
          <w:tcPr>
            <w:tcW w:w="3324" w:type="dxa"/>
          </w:tcPr>
          <w:p w14:paraId="23F7B4B1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Etap I – dostarczenie wszystkich elementów i urządzeń do siedziby Zamawiającego</w:t>
            </w:r>
          </w:p>
        </w:tc>
        <w:tc>
          <w:tcPr>
            <w:tcW w:w="3324" w:type="dxa"/>
          </w:tcPr>
          <w:p w14:paraId="70DBAEC8" w14:textId="77777777" w:rsidR="00ED203D" w:rsidRDefault="00292878">
            <w:r>
              <w:t>do 09.01.2026 r.</w:t>
            </w:r>
          </w:p>
        </w:tc>
        <w:tc>
          <w:tcPr>
            <w:tcW w:w="3324" w:type="dxa"/>
          </w:tcPr>
          <w:p w14:paraId="36CD2F9C" w14:textId="77777777" w:rsidR="00ED203D" w:rsidRDefault="00292878">
            <w:r>
              <w:t>........................................</w:t>
            </w:r>
          </w:p>
        </w:tc>
      </w:tr>
      <w:tr w:rsidR="00ED203D" w14:paraId="57E15B1C" w14:textId="77777777">
        <w:tc>
          <w:tcPr>
            <w:tcW w:w="3324" w:type="dxa"/>
          </w:tcPr>
          <w:p w14:paraId="696DC662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Etap II – montaż i uruchomienie instalacji</w:t>
            </w:r>
          </w:p>
        </w:tc>
        <w:tc>
          <w:tcPr>
            <w:tcW w:w="3324" w:type="dxa"/>
          </w:tcPr>
          <w:p w14:paraId="336091D1" w14:textId="77777777" w:rsidR="00ED203D" w:rsidRDefault="00292878">
            <w:r>
              <w:t>do 30.01.2026 r.</w:t>
            </w:r>
          </w:p>
        </w:tc>
        <w:tc>
          <w:tcPr>
            <w:tcW w:w="3324" w:type="dxa"/>
          </w:tcPr>
          <w:p w14:paraId="1AC6CE34" w14:textId="77777777" w:rsidR="00ED203D" w:rsidRDefault="00292878">
            <w:r>
              <w:t>........................................</w:t>
            </w:r>
          </w:p>
        </w:tc>
      </w:tr>
    </w:tbl>
    <w:p w14:paraId="7B71202D" w14:textId="77777777" w:rsidR="00ED203D" w:rsidRDefault="00ED203D"/>
    <w:p w14:paraId="3DEC6AD7" w14:textId="77777777" w:rsidR="00ED203D" w:rsidRDefault="00292878">
      <w:r>
        <w:rPr>
          <w:b/>
          <w:sz w:val="24"/>
        </w:rPr>
        <w:t>V. OKRES GWARANCJI I SERWIS</w:t>
      </w:r>
    </w:p>
    <w:p w14:paraId="31CB83C3" w14:textId="77777777" w:rsidR="00ED203D" w:rsidRDefault="00292878">
      <w:r>
        <w:rPr>
          <w:b/>
        </w:rPr>
        <w:t xml:space="preserve">1) </w:t>
      </w:r>
      <w:proofErr w:type="spellStart"/>
      <w:r>
        <w:rPr>
          <w:b/>
        </w:rPr>
        <w:t>Gwarancja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montażowa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kryterium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oceny</w:t>
      </w:r>
      <w:proofErr w:type="spellEnd"/>
      <w:r>
        <w:rPr>
          <w:b/>
        </w:rPr>
        <w:t>):</w:t>
      </w:r>
    </w:p>
    <w:p w14:paraId="678A9885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Okres gwarancji montażowej: ............ lat (minimalnie 5 lat, maksymalnie 10 lat).</w:t>
      </w:r>
    </w:p>
    <w:p w14:paraId="4B0A0780" w14:textId="77777777" w:rsidR="00ED203D" w:rsidRPr="00292878" w:rsidRDefault="00292878">
      <w:pPr>
        <w:rPr>
          <w:lang w:val="pl-PL"/>
        </w:rPr>
      </w:pPr>
      <w:r w:rsidRPr="00292878">
        <w:rPr>
          <w:b/>
          <w:lang w:val="pl-PL"/>
        </w:rPr>
        <w:t>2) Czas reakcji serwisu (kryteria oceny):</w:t>
      </w:r>
    </w:p>
    <w:p w14:paraId="5ACE8387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Czas reakcji zdalnej (telefon/e-mail): ............ godzin (maks. 24 godz.).</w:t>
      </w:r>
    </w:p>
    <w:p w14:paraId="3F98BD91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Czas reakcji fizycznej (przyjazd na miejsce): ............ godzin (maks. 72 godz.).</w:t>
      </w:r>
    </w:p>
    <w:p w14:paraId="61AD3040" w14:textId="77777777" w:rsidR="00ED203D" w:rsidRDefault="00292878">
      <w:r>
        <w:rPr>
          <w:b/>
        </w:rPr>
        <w:t xml:space="preserve">3) </w:t>
      </w:r>
      <w:proofErr w:type="spellStart"/>
      <w:r>
        <w:rPr>
          <w:b/>
        </w:rPr>
        <w:t>Gwarancje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producentów</w:t>
      </w:r>
      <w:proofErr w:type="spellEnd"/>
      <w:r>
        <w:rPr>
          <w:b/>
        </w:rPr>
        <w:t xml:space="preserve"> (do </w:t>
      </w:r>
      <w:proofErr w:type="spellStart"/>
      <w:r>
        <w:rPr>
          <w:b/>
        </w:rPr>
        <w:t>uzupełnienia</w:t>
      </w:r>
      <w:proofErr w:type="spellEnd"/>
      <w:r>
        <w:rPr>
          <w:b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0"/>
        <w:gridCol w:w="4982"/>
      </w:tblGrid>
      <w:tr w:rsidR="00ED203D" w14:paraId="32A71B4A" w14:textId="77777777">
        <w:tc>
          <w:tcPr>
            <w:tcW w:w="4986" w:type="dxa"/>
          </w:tcPr>
          <w:p w14:paraId="4C20F984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Panele PV – gwarancja na produkt (lata):</w:t>
            </w:r>
          </w:p>
        </w:tc>
        <w:tc>
          <w:tcPr>
            <w:tcW w:w="4986" w:type="dxa"/>
          </w:tcPr>
          <w:p w14:paraId="281116DE" w14:textId="77777777" w:rsidR="00ED203D" w:rsidRDefault="00292878">
            <w:r>
              <w:t>........................................</w:t>
            </w:r>
          </w:p>
        </w:tc>
      </w:tr>
      <w:tr w:rsidR="00ED203D" w14:paraId="03F46ECD" w14:textId="77777777">
        <w:tc>
          <w:tcPr>
            <w:tcW w:w="4986" w:type="dxa"/>
          </w:tcPr>
          <w:p w14:paraId="4FCEBB27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Panele PV – gwarancja na moc liniową (lata):</w:t>
            </w:r>
          </w:p>
        </w:tc>
        <w:tc>
          <w:tcPr>
            <w:tcW w:w="4986" w:type="dxa"/>
          </w:tcPr>
          <w:p w14:paraId="48EE95C4" w14:textId="77777777" w:rsidR="00ED203D" w:rsidRDefault="00292878">
            <w:r>
              <w:t>........................................</w:t>
            </w:r>
          </w:p>
        </w:tc>
      </w:tr>
      <w:tr w:rsidR="00ED203D" w14:paraId="1CEF5DFC" w14:textId="77777777">
        <w:tc>
          <w:tcPr>
            <w:tcW w:w="4986" w:type="dxa"/>
          </w:tcPr>
          <w:p w14:paraId="534B65D8" w14:textId="77777777" w:rsidR="00ED203D" w:rsidRDefault="00292878">
            <w:proofErr w:type="spellStart"/>
            <w:r>
              <w:t>Falownik</w:t>
            </w:r>
            <w:proofErr w:type="spellEnd"/>
            <w:r>
              <w:t xml:space="preserve"> – </w:t>
            </w:r>
            <w:proofErr w:type="spellStart"/>
            <w:r>
              <w:t>gwarancja</w:t>
            </w:r>
            <w:proofErr w:type="spellEnd"/>
            <w:r>
              <w:t xml:space="preserve"> </w:t>
            </w:r>
            <w:proofErr w:type="spellStart"/>
            <w:r>
              <w:t>producenta</w:t>
            </w:r>
            <w:proofErr w:type="spellEnd"/>
            <w:r>
              <w:t xml:space="preserve"> (</w:t>
            </w:r>
            <w:proofErr w:type="spellStart"/>
            <w:r>
              <w:t>lata</w:t>
            </w:r>
            <w:proofErr w:type="spellEnd"/>
            <w:r>
              <w:t>):</w:t>
            </w:r>
          </w:p>
        </w:tc>
        <w:tc>
          <w:tcPr>
            <w:tcW w:w="4986" w:type="dxa"/>
          </w:tcPr>
          <w:p w14:paraId="0E8EF23A" w14:textId="77777777" w:rsidR="00ED203D" w:rsidRDefault="00292878">
            <w:r>
              <w:t>........................................</w:t>
            </w:r>
          </w:p>
        </w:tc>
      </w:tr>
      <w:tr w:rsidR="00ED203D" w14:paraId="5103AE1B" w14:textId="77777777">
        <w:tc>
          <w:tcPr>
            <w:tcW w:w="4986" w:type="dxa"/>
          </w:tcPr>
          <w:p w14:paraId="25F547E4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Magazyn energii – gwarancja producenta (lata):</w:t>
            </w:r>
          </w:p>
        </w:tc>
        <w:tc>
          <w:tcPr>
            <w:tcW w:w="4986" w:type="dxa"/>
          </w:tcPr>
          <w:p w14:paraId="4DD3CA46" w14:textId="77777777" w:rsidR="00ED203D" w:rsidRDefault="00292878">
            <w:r>
              <w:t>........................................</w:t>
            </w:r>
          </w:p>
        </w:tc>
      </w:tr>
      <w:tr w:rsidR="00ED203D" w14:paraId="587213BC" w14:textId="77777777">
        <w:tc>
          <w:tcPr>
            <w:tcW w:w="4986" w:type="dxa"/>
          </w:tcPr>
          <w:p w14:paraId="153B1103" w14:textId="77777777" w:rsidR="00ED203D" w:rsidRPr="00292878" w:rsidRDefault="00292878">
            <w:pPr>
              <w:rPr>
                <w:lang w:val="pl-PL"/>
              </w:rPr>
            </w:pPr>
            <w:r w:rsidRPr="00292878">
              <w:rPr>
                <w:lang w:val="pl-PL"/>
              </w:rPr>
              <w:t>Stacja ładowania – gwarancja producenta (lata):</w:t>
            </w:r>
          </w:p>
        </w:tc>
        <w:tc>
          <w:tcPr>
            <w:tcW w:w="4986" w:type="dxa"/>
          </w:tcPr>
          <w:p w14:paraId="16085358" w14:textId="77777777" w:rsidR="00ED203D" w:rsidRDefault="00292878">
            <w:r>
              <w:t>........................................</w:t>
            </w:r>
          </w:p>
        </w:tc>
      </w:tr>
    </w:tbl>
    <w:p w14:paraId="2B6BF90D" w14:textId="77777777" w:rsidR="00ED203D" w:rsidRDefault="00ED203D"/>
    <w:p w14:paraId="683E34D2" w14:textId="77777777" w:rsidR="00ED203D" w:rsidRDefault="00292878">
      <w:r>
        <w:rPr>
          <w:b/>
          <w:sz w:val="24"/>
        </w:rPr>
        <w:t>VI. CENA OFERTY</w:t>
      </w:r>
    </w:p>
    <w:p w14:paraId="357D58F9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Cena za kompletną realizację przedmiotu zamówienia (dostawa + montaż + uruchomienie):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78"/>
        <w:gridCol w:w="4984"/>
      </w:tblGrid>
      <w:tr w:rsidR="00ED203D" w14:paraId="5AB9C088" w14:textId="77777777">
        <w:tc>
          <w:tcPr>
            <w:tcW w:w="4986" w:type="dxa"/>
          </w:tcPr>
          <w:p w14:paraId="24CB0587" w14:textId="77777777" w:rsidR="00ED203D" w:rsidRDefault="00292878">
            <w:r>
              <w:t xml:space="preserve">Cena </w:t>
            </w:r>
            <w:proofErr w:type="spellStart"/>
            <w:r>
              <w:t>netto</w:t>
            </w:r>
            <w:proofErr w:type="spellEnd"/>
            <w:r>
              <w:t>:</w:t>
            </w:r>
          </w:p>
        </w:tc>
        <w:tc>
          <w:tcPr>
            <w:tcW w:w="4986" w:type="dxa"/>
          </w:tcPr>
          <w:p w14:paraId="1B9FC0F2" w14:textId="77777777" w:rsidR="00ED203D" w:rsidRDefault="00292878">
            <w:r>
              <w:t>......................... PLN (</w:t>
            </w:r>
            <w:proofErr w:type="spellStart"/>
            <w:r>
              <w:t>słownie</w:t>
            </w:r>
            <w:proofErr w:type="spellEnd"/>
            <w:r>
              <w:t>: .............................................................)</w:t>
            </w:r>
          </w:p>
        </w:tc>
      </w:tr>
      <w:tr w:rsidR="00ED203D" w14:paraId="1CDE294B" w14:textId="77777777">
        <w:tc>
          <w:tcPr>
            <w:tcW w:w="4986" w:type="dxa"/>
          </w:tcPr>
          <w:p w14:paraId="231BF939" w14:textId="77777777" w:rsidR="00ED203D" w:rsidRDefault="00292878">
            <w:proofErr w:type="spellStart"/>
            <w:r>
              <w:t>Stawka</w:t>
            </w:r>
            <w:proofErr w:type="spellEnd"/>
            <w:r>
              <w:t xml:space="preserve"> VAT:</w:t>
            </w:r>
          </w:p>
        </w:tc>
        <w:tc>
          <w:tcPr>
            <w:tcW w:w="4986" w:type="dxa"/>
          </w:tcPr>
          <w:p w14:paraId="0334D50E" w14:textId="77777777" w:rsidR="00ED203D" w:rsidRDefault="00292878">
            <w:r>
              <w:t>........... %</w:t>
            </w:r>
          </w:p>
        </w:tc>
      </w:tr>
      <w:tr w:rsidR="00ED203D" w14:paraId="0F413C28" w14:textId="77777777">
        <w:tc>
          <w:tcPr>
            <w:tcW w:w="4986" w:type="dxa"/>
          </w:tcPr>
          <w:p w14:paraId="11E2E65D" w14:textId="77777777" w:rsidR="00ED203D" w:rsidRDefault="00292878">
            <w:proofErr w:type="spellStart"/>
            <w:r>
              <w:t>Kwota</w:t>
            </w:r>
            <w:proofErr w:type="spellEnd"/>
            <w:r>
              <w:t xml:space="preserve"> VAT:</w:t>
            </w:r>
          </w:p>
        </w:tc>
        <w:tc>
          <w:tcPr>
            <w:tcW w:w="4986" w:type="dxa"/>
          </w:tcPr>
          <w:p w14:paraId="48AC262C" w14:textId="77777777" w:rsidR="00ED203D" w:rsidRDefault="00292878">
            <w:r>
              <w:t>......................... PLN</w:t>
            </w:r>
          </w:p>
        </w:tc>
      </w:tr>
      <w:tr w:rsidR="00ED203D" w14:paraId="799DF8C8" w14:textId="77777777">
        <w:tc>
          <w:tcPr>
            <w:tcW w:w="4986" w:type="dxa"/>
          </w:tcPr>
          <w:p w14:paraId="54AD79A9" w14:textId="77777777" w:rsidR="00ED203D" w:rsidRDefault="00292878">
            <w:r>
              <w:t xml:space="preserve">Cena </w:t>
            </w:r>
            <w:proofErr w:type="spellStart"/>
            <w:r>
              <w:t>brutto</w:t>
            </w:r>
            <w:proofErr w:type="spellEnd"/>
            <w:r>
              <w:t xml:space="preserve"> (</w:t>
            </w:r>
            <w:proofErr w:type="spellStart"/>
            <w:r>
              <w:t>łącznie</w:t>
            </w:r>
            <w:proofErr w:type="spellEnd"/>
            <w:r>
              <w:t>):</w:t>
            </w:r>
          </w:p>
        </w:tc>
        <w:tc>
          <w:tcPr>
            <w:tcW w:w="4986" w:type="dxa"/>
          </w:tcPr>
          <w:p w14:paraId="1E212BE7" w14:textId="77777777" w:rsidR="00ED203D" w:rsidRDefault="00292878">
            <w:r>
              <w:t>......................... PLN (</w:t>
            </w:r>
            <w:proofErr w:type="spellStart"/>
            <w:r>
              <w:t>słownie</w:t>
            </w:r>
            <w:proofErr w:type="spellEnd"/>
            <w:r>
              <w:t>: .............................................................)</w:t>
            </w:r>
          </w:p>
        </w:tc>
      </w:tr>
    </w:tbl>
    <w:p w14:paraId="3C5E15E1" w14:textId="77777777" w:rsidR="00ED203D" w:rsidRDefault="00ED203D"/>
    <w:p w14:paraId="007A3115" w14:textId="77777777" w:rsidR="00ED203D" w:rsidRDefault="00292878">
      <w:r>
        <w:rPr>
          <w:b/>
          <w:sz w:val="24"/>
        </w:rPr>
        <w:t>VII. OŚWIADCZENIA OFERENTA</w:t>
      </w:r>
    </w:p>
    <w:p w14:paraId="6AB9AC06" w14:textId="77777777" w:rsidR="00DB65A2" w:rsidRDefault="00B06F5A">
      <w:proofErr w:type="spellStart"/>
      <w:r>
        <w:t>Oferent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spełnia</w:t>
      </w:r>
      <w:proofErr w:type="spellEnd"/>
      <w:r>
        <w:t xml:space="preserve"> </w:t>
      </w:r>
      <w:proofErr w:type="spellStart"/>
      <w:r>
        <w:t>poniższe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przyjmuje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siebie</w:t>
      </w:r>
      <w:proofErr w:type="spellEnd"/>
      <w:r>
        <w:t xml:space="preserve"> </w:t>
      </w:r>
      <w:proofErr w:type="spellStart"/>
      <w:r>
        <w:t>wskazane</w:t>
      </w:r>
      <w:proofErr w:type="spellEnd"/>
      <w:r>
        <w:t xml:space="preserve"> </w:t>
      </w:r>
      <w:proofErr w:type="spellStart"/>
      <w:r>
        <w:t>zobowiązania</w:t>
      </w:r>
      <w:proofErr w:type="spellEnd"/>
      <w:r>
        <w:t>:</w:t>
      </w:r>
    </w:p>
    <w:p w14:paraId="70094143" w14:textId="77777777" w:rsidR="00DB65A2" w:rsidRDefault="00B06F5A">
      <w:r>
        <w:lastRenderedPageBreak/>
        <w:t xml:space="preserve">1. </w:t>
      </w:r>
      <w:proofErr w:type="spellStart"/>
      <w:r>
        <w:t>Potwierdzam</w:t>
      </w:r>
      <w:proofErr w:type="spellEnd"/>
      <w:r>
        <w:t xml:space="preserve"> </w:t>
      </w:r>
      <w:proofErr w:type="spellStart"/>
      <w:r>
        <w:t>zapoznanie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</w:t>
      </w:r>
      <w:proofErr w:type="spellStart"/>
      <w:r>
        <w:t>treścią</w:t>
      </w:r>
      <w:proofErr w:type="spellEnd"/>
      <w:r>
        <w:t xml:space="preserve"> </w:t>
      </w:r>
      <w:proofErr w:type="spellStart"/>
      <w:r>
        <w:t>Zapytania</w:t>
      </w:r>
      <w:proofErr w:type="spellEnd"/>
      <w:r>
        <w:t xml:space="preserve"> </w:t>
      </w:r>
      <w:proofErr w:type="spellStart"/>
      <w:r>
        <w:t>ofertowego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akceptuję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udziału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>.</w:t>
      </w:r>
    </w:p>
    <w:p w14:paraId="2E199FE7" w14:textId="77777777" w:rsidR="00DB65A2" w:rsidRDefault="00B06F5A">
      <w:r>
        <w:t xml:space="preserve">2. </w:t>
      </w:r>
      <w:proofErr w:type="spellStart"/>
      <w:r>
        <w:t>Potwierdzam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niezbędne</w:t>
      </w:r>
      <w:proofErr w:type="spellEnd"/>
      <w:r>
        <w:t xml:space="preserve"> do </w:t>
      </w:r>
      <w:proofErr w:type="spellStart"/>
      <w:r>
        <w:t>należytej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(w </w:t>
      </w:r>
      <w:proofErr w:type="spellStart"/>
      <w:r>
        <w:t>tym</w:t>
      </w:r>
      <w:proofErr w:type="spellEnd"/>
      <w:r>
        <w:t xml:space="preserve"> m.in. </w:t>
      </w:r>
      <w:proofErr w:type="spellStart"/>
      <w:r>
        <w:t>dostawy</w:t>
      </w:r>
      <w:proofErr w:type="spellEnd"/>
      <w:r>
        <w:t xml:space="preserve">, </w:t>
      </w:r>
      <w:proofErr w:type="spellStart"/>
      <w:r>
        <w:t>montażu</w:t>
      </w:r>
      <w:proofErr w:type="spellEnd"/>
      <w:r>
        <w:t xml:space="preserve">, </w:t>
      </w:r>
      <w:proofErr w:type="spellStart"/>
      <w:r>
        <w:t>uruchomienia</w:t>
      </w:r>
      <w:proofErr w:type="spellEnd"/>
      <w:r>
        <w:t xml:space="preserve">, </w:t>
      </w:r>
      <w:proofErr w:type="spellStart"/>
      <w:r>
        <w:t>okablowania</w:t>
      </w:r>
      <w:proofErr w:type="spellEnd"/>
      <w:r>
        <w:t xml:space="preserve">, </w:t>
      </w:r>
      <w:proofErr w:type="spellStart"/>
      <w:r>
        <w:t>zabezpieczeń</w:t>
      </w:r>
      <w:proofErr w:type="spellEnd"/>
      <w:r>
        <w:t xml:space="preserve">,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czynności</w:t>
      </w:r>
      <w:proofErr w:type="spellEnd"/>
      <w:r>
        <w:t xml:space="preserve"> </w:t>
      </w:r>
      <w:proofErr w:type="spellStart"/>
      <w:r>
        <w:t>formalnych</w:t>
      </w:r>
      <w:proofErr w:type="spellEnd"/>
      <w:r>
        <w:t>).</w:t>
      </w:r>
    </w:p>
    <w:p w14:paraId="28181E70" w14:textId="77777777" w:rsidR="00DB65A2" w:rsidRDefault="00B06F5A">
      <w:r>
        <w:t xml:space="preserve">3. </w:t>
      </w:r>
      <w:proofErr w:type="spellStart"/>
      <w:r>
        <w:t>Potwierdzam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ważności</w:t>
      </w:r>
      <w:proofErr w:type="spellEnd"/>
      <w:r>
        <w:t xml:space="preserve"> </w:t>
      </w:r>
      <w:proofErr w:type="spellStart"/>
      <w:r>
        <w:t>oferty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co </w:t>
      </w:r>
      <w:proofErr w:type="spellStart"/>
      <w:r>
        <w:t>najmniej</w:t>
      </w:r>
      <w:proofErr w:type="spellEnd"/>
      <w:r>
        <w:t xml:space="preserve"> 30 </w:t>
      </w:r>
      <w:proofErr w:type="spellStart"/>
      <w:r>
        <w:t>dni</w:t>
      </w:r>
      <w:proofErr w:type="spellEnd"/>
      <w:r>
        <w:t xml:space="preserve"> od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sporządzenia</w:t>
      </w:r>
      <w:proofErr w:type="spellEnd"/>
      <w:r>
        <w:t>.</w:t>
      </w:r>
    </w:p>
    <w:p w14:paraId="40546709" w14:textId="77777777" w:rsidR="00DB65A2" w:rsidRDefault="00B06F5A">
      <w:r>
        <w:t xml:space="preserve">4. </w:t>
      </w:r>
      <w:proofErr w:type="spellStart"/>
      <w:r>
        <w:t>Potwierdzam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dokonano</w:t>
      </w:r>
      <w:proofErr w:type="spellEnd"/>
      <w:r>
        <w:t xml:space="preserve"> </w:t>
      </w:r>
      <w:proofErr w:type="spellStart"/>
      <w:r>
        <w:t>wizji</w:t>
      </w:r>
      <w:proofErr w:type="spellEnd"/>
      <w:r>
        <w:t xml:space="preserve"> </w:t>
      </w:r>
      <w:proofErr w:type="spellStart"/>
      <w:r>
        <w:t>lokalnej</w:t>
      </w:r>
      <w:proofErr w:type="spellEnd"/>
      <w:r>
        <w:t xml:space="preserve"> w </w:t>
      </w:r>
      <w:proofErr w:type="spellStart"/>
      <w:r>
        <w:t>miejscu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posiadam</w:t>
      </w:r>
      <w:proofErr w:type="spellEnd"/>
      <w:r>
        <w:t xml:space="preserve"> </w:t>
      </w:r>
      <w:proofErr w:type="spellStart"/>
      <w:r>
        <w:t>podpisany</w:t>
      </w:r>
      <w:proofErr w:type="spellEnd"/>
      <w:r>
        <w:t xml:space="preserve">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wizji</w:t>
      </w:r>
      <w:proofErr w:type="spellEnd"/>
      <w:r>
        <w:t xml:space="preserve"> </w:t>
      </w:r>
      <w:proofErr w:type="spellStart"/>
      <w:r>
        <w:t>lokalnej</w:t>
      </w:r>
      <w:proofErr w:type="spellEnd"/>
      <w:r>
        <w:t>.</w:t>
      </w:r>
    </w:p>
    <w:p w14:paraId="01018E87" w14:textId="77777777" w:rsidR="00DB65A2" w:rsidRDefault="00B06F5A">
      <w:r>
        <w:t xml:space="preserve">5.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oferowany</w:t>
      </w:r>
      <w:proofErr w:type="spellEnd"/>
      <w:r>
        <w:t xml:space="preserve"> </w:t>
      </w:r>
      <w:proofErr w:type="spellStart"/>
      <w:r>
        <w:t>przedmiot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jest </w:t>
      </w:r>
      <w:proofErr w:type="spellStart"/>
      <w:r>
        <w:t>fabrycznie</w:t>
      </w:r>
      <w:proofErr w:type="spellEnd"/>
      <w:r>
        <w:t xml:space="preserve"> </w:t>
      </w:r>
      <w:proofErr w:type="spellStart"/>
      <w:r>
        <w:t>nowy</w:t>
      </w:r>
      <w:proofErr w:type="spellEnd"/>
      <w:r>
        <w:t xml:space="preserve">, bez </w:t>
      </w:r>
      <w:proofErr w:type="spellStart"/>
      <w:r>
        <w:t>śladów</w:t>
      </w:r>
      <w:proofErr w:type="spellEnd"/>
      <w:r>
        <w:t xml:space="preserve"> </w:t>
      </w:r>
      <w:proofErr w:type="spellStart"/>
      <w:r>
        <w:t>użytkowania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zawiera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regenerowanych</w:t>
      </w:r>
      <w:proofErr w:type="spellEnd"/>
      <w:r>
        <w:t>.</w:t>
      </w:r>
    </w:p>
    <w:p w14:paraId="33C584BF" w14:textId="77777777" w:rsidR="00DB65A2" w:rsidRDefault="00B06F5A">
      <w:r>
        <w:t xml:space="preserve">6.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oferowane</w:t>
      </w:r>
      <w:proofErr w:type="spellEnd"/>
      <w:r>
        <w:t xml:space="preserve"> </w:t>
      </w:r>
      <w:proofErr w:type="spellStart"/>
      <w:r>
        <w:t>urządzenia</w:t>
      </w:r>
      <w:proofErr w:type="spellEnd"/>
      <w:r>
        <w:t>/</w:t>
      </w:r>
      <w:proofErr w:type="spellStart"/>
      <w:r>
        <w:t>komponenty</w:t>
      </w:r>
      <w:proofErr w:type="spellEnd"/>
      <w:r>
        <w:t xml:space="preserve"> </w:t>
      </w:r>
      <w:proofErr w:type="spellStart"/>
      <w:r>
        <w:t>posiadają</w:t>
      </w:r>
      <w:proofErr w:type="spellEnd"/>
      <w:r>
        <w:t xml:space="preserve"> </w:t>
      </w:r>
      <w:proofErr w:type="spellStart"/>
      <w:r>
        <w:t>deklarację</w:t>
      </w:r>
      <w:proofErr w:type="spellEnd"/>
      <w:r>
        <w:t xml:space="preserve"> </w:t>
      </w:r>
      <w:proofErr w:type="spellStart"/>
      <w:r>
        <w:t>zgodności</w:t>
      </w:r>
      <w:proofErr w:type="spellEnd"/>
      <w:r>
        <w:t xml:space="preserve"> WE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oznaczenie</w:t>
      </w:r>
      <w:proofErr w:type="spellEnd"/>
      <w:r>
        <w:t xml:space="preserve"> CE (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dotyczy</w:t>
      </w:r>
      <w:proofErr w:type="spellEnd"/>
      <w:r>
        <w:t>).</w:t>
      </w:r>
    </w:p>
    <w:p w14:paraId="3B82539A" w14:textId="77777777" w:rsidR="00DB65A2" w:rsidRDefault="00B06F5A">
      <w:r>
        <w:t xml:space="preserve">7. </w:t>
      </w:r>
      <w:proofErr w:type="spellStart"/>
      <w:r>
        <w:t>Potwierdzam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złożenie</w:t>
      </w:r>
      <w:proofErr w:type="spellEnd"/>
      <w:r>
        <w:t xml:space="preserve"> </w:t>
      </w:r>
      <w:proofErr w:type="spellStart"/>
      <w:r>
        <w:t>kompletnej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 </w:t>
      </w:r>
      <w:proofErr w:type="spellStart"/>
      <w:r>
        <w:t>zgłoszeniowej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przyłączenia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do OSD –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wymaganiami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>.</w:t>
      </w:r>
    </w:p>
    <w:p w14:paraId="11CE137A" w14:textId="77777777" w:rsidR="00DB65A2" w:rsidRDefault="00B06F5A">
      <w:r>
        <w:t xml:space="preserve">8. </w:t>
      </w:r>
      <w:proofErr w:type="spellStart"/>
      <w:r>
        <w:t>Potwierdzam</w:t>
      </w:r>
      <w:proofErr w:type="spellEnd"/>
      <w:r>
        <w:t xml:space="preserve"> </w:t>
      </w:r>
      <w:proofErr w:type="spellStart"/>
      <w:r>
        <w:t>przygotowanie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dostarczenie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PPOŻ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uprawnionego</w:t>
      </w:r>
      <w:proofErr w:type="spellEnd"/>
      <w:r>
        <w:t xml:space="preserve"> </w:t>
      </w:r>
      <w:proofErr w:type="spellStart"/>
      <w:r>
        <w:t>rzeczoznawcę</w:t>
      </w:r>
      <w:proofErr w:type="spellEnd"/>
      <w:r>
        <w:t xml:space="preserve"> ds. </w:t>
      </w:r>
      <w:proofErr w:type="spellStart"/>
      <w:r>
        <w:t>zabezpieczeń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 (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wymagany</w:t>
      </w:r>
      <w:proofErr w:type="spellEnd"/>
      <w:r>
        <w:t>).</w:t>
      </w:r>
    </w:p>
    <w:p w14:paraId="29CDE6EB" w14:textId="77777777" w:rsidR="00DB65A2" w:rsidRDefault="00B06F5A">
      <w:r>
        <w:t xml:space="preserve">9.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komponenty</w:t>
      </w:r>
      <w:proofErr w:type="spellEnd"/>
      <w:r>
        <w:t xml:space="preserve"> </w:t>
      </w:r>
      <w:proofErr w:type="spellStart"/>
      <w:r>
        <w:t>pochodzą</w:t>
      </w:r>
      <w:proofErr w:type="spellEnd"/>
      <w:r>
        <w:t xml:space="preserve"> z </w:t>
      </w:r>
      <w:proofErr w:type="spellStart"/>
      <w:r>
        <w:t>oficjalnych</w:t>
      </w:r>
      <w:proofErr w:type="spellEnd"/>
      <w:r>
        <w:t xml:space="preserve"> </w:t>
      </w:r>
      <w:proofErr w:type="spellStart"/>
      <w:r>
        <w:t>kanałów</w:t>
      </w:r>
      <w:proofErr w:type="spellEnd"/>
      <w:r>
        <w:t xml:space="preserve"> </w:t>
      </w:r>
      <w:proofErr w:type="spellStart"/>
      <w:r>
        <w:t>dystrybucji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objęte</w:t>
      </w:r>
      <w:proofErr w:type="spellEnd"/>
      <w:r>
        <w:t xml:space="preserve"> </w:t>
      </w:r>
      <w:proofErr w:type="spellStart"/>
      <w:r>
        <w:t>wyłączeniami</w:t>
      </w:r>
      <w:proofErr w:type="spellEnd"/>
      <w:r>
        <w:t xml:space="preserve"> </w:t>
      </w:r>
      <w:proofErr w:type="spellStart"/>
      <w:r>
        <w:t>gwarancyjnymi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tytułu</w:t>
      </w:r>
      <w:proofErr w:type="spellEnd"/>
      <w:r>
        <w:t>.</w:t>
      </w:r>
    </w:p>
    <w:p w14:paraId="5B2096AB" w14:textId="77777777" w:rsidR="00DB65A2" w:rsidRDefault="00B06F5A">
      <w:r>
        <w:t xml:space="preserve">10.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zastosowane</w:t>
      </w:r>
      <w:proofErr w:type="spellEnd"/>
      <w:r>
        <w:t xml:space="preserve"> </w:t>
      </w:r>
      <w:proofErr w:type="spellStart"/>
      <w:r>
        <w:t>komponenty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autoryzowane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 </w:t>
      </w:r>
      <w:proofErr w:type="spellStart"/>
      <w:r>
        <w:t>poszczególnych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>.</w:t>
      </w:r>
    </w:p>
    <w:p w14:paraId="0C40FB09" w14:textId="77777777" w:rsidR="00DB65A2" w:rsidRDefault="00B06F5A">
      <w:r>
        <w:t xml:space="preserve">11.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wszelkie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 </w:t>
      </w:r>
      <w:proofErr w:type="spellStart"/>
      <w:r>
        <w:t>realizacją</w:t>
      </w:r>
      <w:proofErr w:type="spellEnd"/>
      <w:r>
        <w:t xml:space="preserve"> </w:t>
      </w:r>
      <w:proofErr w:type="spellStart"/>
      <w:r>
        <w:t>gwarancji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montaż</w:t>
      </w:r>
      <w:proofErr w:type="spellEnd"/>
      <w:r>
        <w:t>/</w:t>
      </w:r>
      <w:proofErr w:type="spellStart"/>
      <w:r>
        <w:t>konstrukcję</w:t>
      </w:r>
      <w:proofErr w:type="spellEnd"/>
      <w:r>
        <w:t>/</w:t>
      </w:r>
      <w:proofErr w:type="spellStart"/>
      <w:r>
        <w:t>zabezpieczenia</w:t>
      </w:r>
      <w:proofErr w:type="spellEnd"/>
      <w:r>
        <w:t>/</w:t>
      </w:r>
      <w:proofErr w:type="spellStart"/>
      <w:r>
        <w:t>okablowanie</w:t>
      </w:r>
      <w:proofErr w:type="spellEnd"/>
      <w:r>
        <w:t xml:space="preserve"> </w:t>
      </w:r>
      <w:proofErr w:type="spellStart"/>
      <w:r>
        <w:t>ponosi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one </w:t>
      </w:r>
      <w:proofErr w:type="spellStart"/>
      <w:r>
        <w:t>obciążały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>.</w:t>
      </w:r>
    </w:p>
    <w:p w14:paraId="33EB44BD" w14:textId="77777777" w:rsidR="00DB65A2" w:rsidRDefault="00B06F5A">
      <w:r>
        <w:t xml:space="preserve">12. </w:t>
      </w: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związane</w:t>
      </w:r>
      <w:proofErr w:type="spellEnd"/>
      <w:r>
        <w:t xml:space="preserve"> ze </w:t>
      </w:r>
      <w:proofErr w:type="spellStart"/>
      <w:r>
        <w:t>spadkiem</w:t>
      </w:r>
      <w:proofErr w:type="spellEnd"/>
      <w:r>
        <w:t xml:space="preserve"> </w:t>
      </w:r>
      <w:proofErr w:type="spellStart"/>
      <w:r>
        <w:t>mocy</w:t>
      </w:r>
      <w:proofErr w:type="spellEnd"/>
      <w:r>
        <w:t>/</w:t>
      </w:r>
      <w:proofErr w:type="spellStart"/>
      <w:r>
        <w:t>uszkodzeniami</w:t>
      </w:r>
      <w:proofErr w:type="spellEnd"/>
      <w:r>
        <w:t>/</w:t>
      </w:r>
      <w:proofErr w:type="spellStart"/>
      <w:r>
        <w:t>wadami</w:t>
      </w:r>
      <w:proofErr w:type="spellEnd"/>
      <w:r>
        <w:t xml:space="preserve"> </w:t>
      </w:r>
      <w:proofErr w:type="spellStart"/>
      <w:r>
        <w:t>ukrytymi</w:t>
      </w:r>
      <w:proofErr w:type="spellEnd"/>
      <w:r>
        <w:t xml:space="preserve"> </w:t>
      </w:r>
      <w:proofErr w:type="spellStart"/>
      <w:r>
        <w:t>paneli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falownika</w:t>
      </w:r>
      <w:proofErr w:type="spellEnd"/>
      <w:r>
        <w:t xml:space="preserve"> </w:t>
      </w:r>
      <w:proofErr w:type="spellStart"/>
      <w:r>
        <w:t>zostaną</w:t>
      </w:r>
      <w:proofErr w:type="spellEnd"/>
      <w:r>
        <w:t xml:space="preserve"> </w:t>
      </w:r>
      <w:proofErr w:type="spellStart"/>
      <w:r>
        <w:t>pokryte</w:t>
      </w:r>
      <w:proofErr w:type="spellEnd"/>
      <w:r>
        <w:t xml:space="preserve">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gwarancjami</w:t>
      </w:r>
      <w:proofErr w:type="spellEnd"/>
      <w:r>
        <w:t xml:space="preserve"> </w:t>
      </w:r>
      <w:proofErr w:type="spellStart"/>
      <w:r>
        <w:t>producentów</w:t>
      </w:r>
      <w:proofErr w:type="spellEnd"/>
      <w:r>
        <w:t xml:space="preserve">, z </w:t>
      </w:r>
      <w:proofErr w:type="spellStart"/>
      <w:r>
        <w:t>zastrzeżeniem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obowiązywania</w:t>
      </w:r>
      <w:proofErr w:type="spellEnd"/>
      <w:r>
        <w:t xml:space="preserve"> </w:t>
      </w:r>
      <w:proofErr w:type="spellStart"/>
      <w:r>
        <w:t>gwarancji</w:t>
      </w:r>
      <w:proofErr w:type="spellEnd"/>
      <w:r>
        <w:t xml:space="preserve"> </w:t>
      </w:r>
      <w:proofErr w:type="spellStart"/>
      <w:r>
        <w:t>montażowej</w:t>
      </w:r>
      <w:proofErr w:type="spellEnd"/>
      <w:r>
        <w:t xml:space="preserve"> </w:t>
      </w:r>
      <w:proofErr w:type="spellStart"/>
      <w:r>
        <w:t>koszty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pokrywa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>.</w:t>
      </w:r>
    </w:p>
    <w:p w14:paraId="63B8D08A" w14:textId="77777777" w:rsidR="00DB65A2" w:rsidRDefault="00DB65A2"/>
    <w:p w14:paraId="44251BB8" w14:textId="77777777" w:rsidR="00ED203D" w:rsidRPr="00292878" w:rsidRDefault="00292878">
      <w:pPr>
        <w:rPr>
          <w:lang w:val="pl-PL"/>
        </w:rPr>
      </w:pPr>
      <w:r w:rsidRPr="00292878">
        <w:rPr>
          <w:b/>
          <w:sz w:val="24"/>
          <w:lang w:val="pl-PL"/>
        </w:rPr>
        <w:t>VIII. WYMAGANE ZAŁĄCZNIKI DO OFERTY (zaznaczyć X)</w:t>
      </w:r>
    </w:p>
    <w:p w14:paraId="5EA536A9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Załącznik nr 1 – Oświadczenie o braku powiązań osobowych i/lub kapitałowych z Zamawiającym (podpisane).</w:t>
      </w:r>
    </w:p>
    <w:p w14:paraId="032EE2EA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Załącznik nr 2 – Oświadczenie dot. podstaw do zakazu udostępnienia funduszy/środków lub wsparcia w związku z agresją Rosji wobec Ukrainy (podpisane).</w:t>
      </w:r>
    </w:p>
    <w:p w14:paraId="38C3E59A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Załącznik nr 3 – Oświadczenie dot. obowiązków informacyjnych zgodnie z RODO (podpisane).</w:t>
      </w:r>
    </w:p>
    <w:p w14:paraId="4E4C206F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lastRenderedPageBreak/>
        <w:t>[ ] Dokumenty potwierdzające doświadczenie: referencje lub równoważne dokumenty potwierdzające realizację min. 1 instalacji PV (min. 19,92 kW) wraz z magazynem (min. 15,75 kWh) na łączną wartość 240.000 PLN netto (ostatnie 2 lata).</w:t>
      </w:r>
    </w:p>
    <w:p w14:paraId="59852AD9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Kopia ważnej polisy OC (min. 240.000 zł).</w:t>
      </w:r>
    </w:p>
    <w:p w14:paraId="64C9AF94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Potwierdzenie wniesienia wadium 7.000,00 zł (kopia przelewu) lub dokument gwarancji bankowej/ubezpieczeniowej.</w:t>
      </w:r>
    </w:p>
    <w:p w14:paraId="2861BE6C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[ ] Protokół spotkania/wizji lokalnej (podpisany przez obie strony).</w:t>
      </w:r>
    </w:p>
    <w:p w14:paraId="48D3002A" w14:textId="77777777" w:rsidR="00ED203D" w:rsidRPr="00292878" w:rsidRDefault="00ED203D" w:rsidP="00292878">
      <w:pPr>
        <w:rPr>
          <w:lang w:val="pl-PL"/>
        </w:rPr>
      </w:pPr>
    </w:p>
    <w:p w14:paraId="61BA174F" w14:textId="77777777" w:rsidR="00ED203D" w:rsidRPr="00292878" w:rsidRDefault="00ED203D">
      <w:pPr>
        <w:rPr>
          <w:lang w:val="pl-PL"/>
        </w:rPr>
      </w:pPr>
    </w:p>
    <w:p w14:paraId="3B1D198D" w14:textId="77777777" w:rsidR="00ED203D" w:rsidRPr="00292878" w:rsidRDefault="00292878">
      <w:pPr>
        <w:rPr>
          <w:lang w:val="pl-PL"/>
        </w:rPr>
      </w:pPr>
      <w:r w:rsidRPr="00292878">
        <w:rPr>
          <w:b/>
          <w:sz w:val="24"/>
          <w:lang w:val="pl-PL"/>
        </w:rPr>
        <w:t>IX. PODPIS</w:t>
      </w:r>
    </w:p>
    <w:p w14:paraId="666A069E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............................................................</w:t>
      </w:r>
    </w:p>
    <w:p w14:paraId="0C8CD7C8" w14:textId="77777777" w:rsidR="00ED203D" w:rsidRPr="00292878" w:rsidRDefault="00292878">
      <w:pPr>
        <w:rPr>
          <w:lang w:val="pl-PL"/>
        </w:rPr>
      </w:pPr>
      <w:r w:rsidRPr="00292878">
        <w:rPr>
          <w:lang w:val="pl-PL"/>
        </w:rPr>
        <w:t>(podpis osoby upoważnionej do reprezentowania oferenta)</w:t>
      </w:r>
    </w:p>
    <w:p w14:paraId="123EDB37" w14:textId="311C41FD" w:rsidR="00ED203D" w:rsidRPr="00292878" w:rsidRDefault="00ED203D">
      <w:pPr>
        <w:rPr>
          <w:lang w:val="pl-PL"/>
        </w:rPr>
      </w:pPr>
    </w:p>
    <w:sectPr w:rsidR="00ED203D" w:rsidRPr="00292878" w:rsidSect="00034616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43F5" w14:textId="77777777" w:rsidR="00983825" w:rsidRDefault="00983825" w:rsidP="00983825">
      <w:pPr>
        <w:spacing w:after="0" w:line="240" w:lineRule="auto"/>
      </w:pPr>
      <w:r>
        <w:separator/>
      </w:r>
    </w:p>
  </w:endnote>
  <w:endnote w:type="continuationSeparator" w:id="0">
    <w:p w14:paraId="399D42A0" w14:textId="77777777" w:rsidR="00983825" w:rsidRDefault="00983825" w:rsidP="0098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7DB45" w14:textId="77777777" w:rsidR="00983825" w:rsidRDefault="00983825" w:rsidP="00983825">
      <w:pPr>
        <w:spacing w:after="0" w:line="240" w:lineRule="auto"/>
      </w:pPr>
      <w:r>
        <w:separator/>
      </w:r>
    </w:p>
  </w:footnote>
  <w:footnote w:type="continuationSeparator" w:id="0">
    <w:p w14:paraId="5D550658" w14:textId="77777777" w:rsidR="00983825" w:rsidRDefault="00983825" w:rsidP="0098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6B6F" w14:textId="77777777" w:rsidR="00983825" w:rsidRDefault="00983825">
    <w:pPr>
      <w:pStyle w:val="Nagwek"/>
    </w:pPr>
    <w:r>
      <w:rPr>
        <w:noProof/>
        <w:lang w:eastAsia="pl-PL"/>
      </w:rPr>
      <w:drawing>
        <wp:inline distT="0" distB="0" distL="0" distR="0" wp14:anchorId="048F2FD7" wp14:editId="042B0986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73899177">
    <w:abstractNumId w:val="8"/>
  </w:num>
  <w:num w:numId="2" w16cid:durableId="2066219044">
    <w:abstractNumId w:val="6"/>
  </w:num>
  <w:num w:numId="3" w16cid:durableId="2054190185">
    <w:abstractNumId w:val="5"/>
  </w:num>
  <w:num w:numId="4" w16cid:durableId="450560030">
    <w:abstractNumId w:val="4"/>
  </w:num>
  <w:num w:numId="5" w16cid:durableId="946503370">
    <w:abstractNumId w:val="7"/>
  </w:num>
  <w:num w:numId="6" w16cid:durableId="153836563">
    <w:abstractNumId w:val="3"/>
  </w:num>
  <w:num w:numId="7" w16cid:durableId="2044553456">
    <w:abstractNumId w:val="2"/>
  </w:num>
  <w:num w:numId="8" w16cid:durableId="842671113">
    <w:abstractNumId w:val="1"/>
  </w:num>
  <w:num w:numId="9" w16cid:durableId="83880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70EB"/>
    <w:rsid w:val="00034616"/>
    <w:rsid w:val="0006063C"/>
    <w:rsid w:val="00084029"/>
    <w:rsid w:val="0015074B"/>
    <w:rsid w:val="00292878"/>
    <w:rsid w:val="0029639D"/>
    <w:rsid w:val="00326F90"/>
    <w:rsid w:val="005A74AF"/>
    <w:rsid w:val="00983825"/>
    <w:rsid w:val="00AA1D8D"/>
    <w:rsid w:val="00AC5287"/>
    <w:rsid w:val="00B06F5A"/>
    <w:rsid w:val="00B47730"/>
    <w:rsid w:val="00CB0664"/>
    <w:rsid w:val="00DB65A2"/>
    <w:rsid w:val="00ED203D"/>
    <w:rsid w:val="00F639A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DDD4E7"/>
  <w14:defaultImageDpi w14:val="300"/>
  <w15:docId w15:val="{BDE71C37-BC3A-4AFC-B7E3-1DFBE92A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2931</Words>
  <Characters>17591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Joanna Jakubowska</cp:lastModifiedBy>
  <cp:revision>3</cp:revision>
  <dcterms:created xsi:type="dcterms:W3CDTF">2025-12-18T07:07:00Z</dcterms:created>
  <dcterms:modified xsi:type="dcterms:W3CDTF">2025-12-18T07:07:00Z</dcterms:modified>
  <cp:category/>
</cp:coreProperties>
</file>